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0E61A" w14:textId="1E7F75F4" w:rsidR="00DA509A" w:rsidRPr="00F94E4E" w:rsidRDefault="009D515A" w:rsidP="00EF0FD7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F94E4E">
        <w:rPr>
          <w:rFonts w:ascii="Arial" w:hAnsi="Arial" w:cs="Arial"/>
          <w:sz w:val="20"/>
          <w:szCs w:val="20"/>
        </w:rPr>
        <w:tab/>
      </w:r>
      <w:r w:rsidRPr="00F94E4E">
        <w:rPr>
          <w:rFonts w:ascii="Arial" w:hAnsi="Arial" w:cs="Arial"/>
          <w:sz w:val="20"/>
          <w:szCs w:val="20"/>
        </w:rPr>
        <w:tab/>
      </w:r>
      <w:r w:rsidRPr="00F94E4E">
        <w:rPr>
          <w:rFonts w:ascii="Arial" w:hAnsi="Arial" w:cs="Arial"/>
          <w:sz w:val="20"/>
          <w:szCs w:val="20"/>
        </w:rPr>
        <w:tab/>
      </w:r>
      <w:r w:rsidR="0090420C" w:rsidRPr="00F94E4E">
        <w:rPr>
          <w:rFonts w:ascii="Arial" w:hAnsi="Arial" w:cs="Arial"/>
          <w:sz w:val="20"/>
          <w:szCs w:val="20"/>
        </w:rPr>
        <w:t xml:space="preserve">                 </w:t>
      </w:r>
      <w:r w:rsidR="00E23EF5" w:rsidRPr="00F94E4E">
        <w:rPr>
          <w:rFonts w:ascii="Arial" w:hAnsi="Arial" w:cs="Arial"/>
          <w:sz w:val="20"/>
          <w:szCs w:val="20"/>
        </w:rPr>
        <w:t xml:space="preserve">                              </w:t>
      </w:r>
      <w:r w:rsidR="005B659A" w:rsidRPr="00F94E4E">
        <w:rPr>
          <w:rFonts w:ascii="Arial" w:hAnsi="Arial" w:cs="Arial"/>
          <w:sz w:val="20"/>
          <w:szCs w:val="20"/>
        </w:rPr>
        <w:tab/>
      </w:r>
      <w:r w:rsidR="005B659A" w:rsidRPr="00F94E4E">
        <w:rPr>
          <w:rFonts w:ascii="Arial" w:hAnsi="Arial" w:cs="Arial"/>
          <w:sz w:val="20"/>
          <w:szCs w:val="20"/>
        </w:rPr>
        <w:tab/>
      </w:r>
      <w:r w:rsidR="005B659A" w:rsidRPr="00F94E4E">
        <w:rPr>
          <w:rFonts w:ascii="Arial" w:hAnsi="Arial" w:cs="Arial"/>
          <w:sz w:val="20"/>
          <w:szCs w:val="20"/>
        </w:rPr>
        <w:tab/>
      </w:r>
      <w:r w:rsidR="00D37E9A" w:rsidRPr="00F94E4E">
        <w:rPr>
          <w:rFonts w:ascii="Arial" w:hAnsi="Arial" w:cs="Arial"/>
          <w:sz w:val="20"/>
          <w:szCs w:val="20"/>
        </w:rPr>
        <w:t>Z</w:t>
      </w:r>
      <w:r w:rsidR="00983423" w:rsidRPr="00F94E4E">
        <w:rPr>
          <w:rFonts w:ascii="Arial" w:hAnsi="Arial" w:cs="Arial"/>
          <w:sz w:val="20"/>
          <w:szCs w:val="20"/>
        </w:rPr>
        <w:t>ałącznik</w:t>
      </w:r>
      <w:r w:rsidRPr="00F94E4E">
        <w:rPr>
          <w:rFonts w:ascii="Arial" w:hAnsi="Arial" w:cs="Arial"/>
          <w:sz w:val="20"/>
          <w:szCs w:val="20"/>
        </w:rPr>
        <w:t xml:space="preserve"> nr </w:t>
      </w:r>
      <w:r w:rsidR="00983423" w:rsidRPr="00F94E4E">
        <w:rPr>
          <w:rFonts w:ascii="Arial" w:hAnsi="Arial" w:cs="Arial"/>
          <w:sz w:val="20"/>
          <w:szCs w:val="20"/>
        </w:rPr>
        <w:t xml:space="preserve"> </w:t>
      </w:r>
      <w:r w:rsidR="00EE1CDF" w:rsidRPr="00F94E4E">
        <w:rPr>
          <w:rFonts w:ascii="Arial" w:hAnsi="Arial" w:cs="Arial"/>
          <w:sz w:val="20"/>
          <w:szCs w:val="20"/>
        </w:rPr>
        <w:t>1</w:t>
      </w:r>
      <w:r w:rsidR="00D62E51" w:rsidRPr="00F94E4E">
        <w:rPr>
          <w:rFonts w:ascii="Arial" w:hAnsi="Arial" w:cs="Arial"/>
          <w:sz w:val="20"/>
          <w:szCs w:val="20"/>
        </w:rPr>
        <w:t xml:space="preserve"> do SWZ</w:t>
      </w:r>
      <w:r w:rsidR="00DA509A" w:rsidRPr="00F94E4E">
        <w:rPr>
          <w:rFonts w:ascii="Arial" w:hAnsi="Arial" w:cs="Arial"/>
          <w:sz w:val="20"/>
          <w:szCs w:val="20"/>
        </w:rPr>
        <w:tab/>
      </w:r>
      <w:r w:rsidR="00DA509A" w:rsidRPr="00F94E4E">
        <w:rPr>
          <w:rFonts w:ascii="Arial" w:hAnsi="Arial" w:cs="Arial"/>
          <w:sz w:val="20"/>
          <w:szCs w:val="20"/>
        </w:rPr>
        <w:tab/>
      </w:r>
      <w:r w:rsidR="00DA509A" w:rsidRPr="00F94E4E">
        <w:rPr>
          <w:rFonts w:ascii="Arial" w:hAnsi="Arial" w:cs="Arial"/>
          <w:sz w:val="20"/>
          <w:szCs w:val="20"/>
        </w:rPr>
        <w:tab/>
      </w:r>
      <w:r w:rsidR="00DA509A" w:rsidRPr="00F94E4E">
        <w:rPr>
          <w:rFonts w:ascii="Arial" w:hAnsi="Arial" w:cs="Arial"/>
          <w:sz w:val="20"/>
          <w:szCs w:val="20"/>
        </w:rPr>
        <w:tab/>
      </w:r>
      <w:r w:rsidR="00DA509A" w:rsidRPr="00F94E4E">
        <w:rPr>
          <w:rFonts w:ascii="Arial" w:hAnsi="Arial" w:cs="Arial"/>
          <w:sz w:val="20"/>
          <w:szCs w:val="20"/>
        </w:rPr>
        <w:tab/>
        <w:t xml:space="preserve">                                  </w:t>
      </w:r>
    </w:p>
    <w:p w14:paraId="03082C65" w14:textId="41CC1018" w:rsidR="00DA509A" w:rsidRPr="00F94E4E" w:rsidRDefault="00F30C2A" w:rsidP="00EF0FD7">
      <w:pPr>
        <w:spacing w:line="276" w:lineRule="auto"/>
        <w:ind w:left="4248"/>
        <w:jc w:val="right"/>
        <w:rPr>
          <w:rFonts w:ascii="Arial" w:hAnsi="Arial" w:cs="Arial"/>
          <w:sz w:val="20"/>
          <w:szCs w:val="20"/>
        </w:rPr>
      </w:pPr>
      <w:r w:rsidRPr="00F94E4E">
        <w:rPr>
          <w:rFonts w:ascii="Arial" w:hAnsi="Arial" w:cs="Arial"/>
          <w:sz w:val="20"/>
          <w:szCs w:val="20"/>
        </w:rPr>
        <w:t>………………  dn</w:t>
      </w:r>
      <w:r w:rsidR="00DA509A" w:rsidRPr="00F94E4E">
        <w:rPr>
          <w:rFonts w:ascii="Arial" w:hAnsi="Arial" w:cs="Arial"/>
          <w:sz w:val="20"/>
          <w:szCs w:val="20"/>
        </w:rPr>
        <w:t>………………</w:t>
      </w:r>
      <w:r w:rsidR="00D80BA5" w:rsidRPr="00F94E4E">
        <w:rPr>
          <w:rFonts w:ascii="Arial" w:hAnsi="Arial" w:cs="Arial"/>
          <w:sz w:val="20"/>
          <w:szCs w:val="20"/>
        </w:rPr>
        <w:t>20</w:t>
      </w:r>
      <w:r w:rsidR="007D20F7" w:rsidRPr="00F94E4E">
        <w:rPr>
          <w:rFonts w:ascii="Arial" w:hAnsi="Arial" w:cs="Arial"/>
          <w:sz w:val="20"/>
          <w:szCs w:val="20"/>
        </w:rPr>
        <w:t>2</w:t>
      </w:r>
      <w:r w:rsidR="004E381F">
        <w:rPr>
          <w:rFonts w:ascii="Arial" w:hAnsi="Arial" w:cs="Arial"/>
          <w:sz w:val="20"/>
          <w:szCs w:val="20"/>
        </w:rPr>
        <w:t>2</w:t>
      </w:r>
      <w:r w:rsidR="003E134C" w:rsidRPr="00F94E4E">
        <w:rPr>
          <w:rFonts w:ascii="Arial" w:hAnsi="Arial" w:cs="Arial"/>
          <w:sz w:val="20"/>
          <w:szCs w:val="20"/>
        </w:rPr>
        <w:t xml:space="preserve"> </w:t>
      </w:r>
      <w:r w:rsidR="00D80BA5" w:rsidRPr="00F94E4E">
        <w:rPr>
          <w:rFonts w:ascii="Arial" w:hAnsi="Arial" w:cs="Arial"/>
          <w:sz w:val="20"/>
          <w:szCs w:val="20"/>
        </w:rPr>
        <w:t>r.</w:t>
      </w:r>
    </w:p>
    <w:p w14:paraId="6B9BD3F7" w14:textId="77777777" w:rsidR="00DA509A" w:rsidRPr="00F94E4E" w:rsidRDefault="004050DD" w:rsidP="00EF0FD7">
      <w:pPr>
        <w:spacing w:line="276" w:lineRule="auto"/>
        <w:rPr>
          <w:rFonts w:ascii="Arial" w:hAnsi="Arial" w:cs="Arial"/>
          <w:sz w:val="20"/>
          <w:szCs w:val="20"/>
        </w:rPr>
      </w:pPr>
      <w:r w:rsidRPr="00F94E4E">
        <w:rPr>
          <w:rFonts w:ascii="Arial" w:hAnsi="Arial" w:cs="Arial"/>
          <w:sz w:val="20"/>
          <w:szCs w:val="20"/>
        </w:rPr>
        <w:t>……..</w:t>
      </w:r>
      <w:r w:rsidR="00DA509A" w:rsidRPr="00F94E4E">
        <w:rPr>
          <w:rFonts w:ascii="Arial" w:hAnsi="Arial" w:cs="Arial"/>
          <w:sz w:val="20"/>
          <w:szCs w:val="20"/>
        </w:rPr>
        <w:t>................................................</w:t>
      </w:r>
    </w:p>
    <w:p w14:paraId="541F8A31" w14:textId="77777777" w:rsidR="00DA509A" w:rsidRPr="00F94E4E" w:rsidRDefault="00DA509A" w:rsidP="00EF0FD7">
      <w:pPr>
        <w:spacing w:line="276" w:lineRule="auto"/>
        <w:rPr>
          <w:rFonts w:ascii="Arial" w:hAnsi="Arial" w:cs="Arial"/>
          <w:iCs/>
          <w:sz w:val="16"/>
          <w:szCs w:val="16"/>
        </w:rPr>
      </w:pPr>
      <w:r w:rsidRPr="00F94E4E">
        <w:rPr>
          <w:rFonts w:ascii="Arial" w:hAnsi="Arial" w:cs="Arial"/>
          <w:sz w:val="16"/>
          <w:szCs w:val="16"/>
        </w:rPr>
        <w:t xml:space="preserve"> </w:t>
      </w:r>
      <w:r w:rsidR="004050DD" w:rsidRPr="00F94E4E">
        <w:rPr>
          <w:rFonts w:ascii="Arial" w:hAnsi="Arial" w:cs="Arial"/>
          <w:sz w:val="16"/>
          <w:szCs w:val="16"/>
        </w:rPr>
        <w:t xml:space="preserve">    </w:t>
      </w:r>
      <w:r w:rsidRPr="00F94E4E">
        <w:rPr>
          <w:rFonts w:ascii="Arial" w:hAnsi="Arial" w:cs="Arial"/>
          <w:sz w:val="16"/>
          <w:szCs w:val="16"/>
        </w:rPr>
        <w:t xml:space="preserve"> </w:t>
      </w:r>
      <w:r w:rsidR="00235B00" w:rsidRPr="00F94E4E">
        <w:rPr>
          <w:rFonts w:ascii="Arial" w:hAnsi="Arial" w:cs="Arial"/>
          <w:sz w:val="16"/>
          <w:szCs w:val="16"/>
        </w:rPr>
        <w:t>(Nazwa i adres W</w:t>
      </w:r>
      <w:r w:rsidR="006C262E" w:rsidRPr="00F94E4E">
        <w:rPr>
          <w:rFonts w:ascii="Arial" w:hAnsi="Arial" w:cs="Arial"/>
          <w:sz w:val="16"/>
          <w:szCs w:val="16"/>
        </w:rPr>
        <w:t xml:space="preserve">ykonawcy)  </w:t>
      </w:r>
    </w:p>
    <w:p w14:paraId="59055417" w14:textId="77777777" w:rsidR="00E3479B" w:rsidRPr="00F94E4E" w:rsidRDefault="00E3479B" w:rsidP="00EF0FD7">
      <w:pPr>
        <w:pStyle w:val="Nagwek1"/>
        <w:spacing w:before="0" w:line="276" w:lineRule="auto"/>
        <w:jc w:val="center"/>
        <w:rPr>
          <w:rFonts w:ascii="Arial" w:hAnsi="Arial" w:cs="Arial"/>
          <w:iCs/>
          <w:color w:val="auto"/>
          <w:sz w:val="18"/>
          <w:szCs w:val="24"/>
          <w:lang w:val="pl-PL"/>
        </w:rPr>
      </w:pPr>
    </w:p>
    <w:p w14:paraId="3C77CB79" w14:textId="77777777" w:rsidR="00E3479B" w:rsidRPr="00F94E4E" w:rsidRDefault="00E3479B" w:rsidP="00EF0FD7">
      <w:pPr>
        <w:pStyle w:val="Nagwek1"/>
        <w:spacing w:before="0" w:line="276" w:lineRule="auto"/>
        <w:jc w:val="center"/>
        <w:rPr>
          <w:rFonts w:ascii="Arial" w:hAnsi="Arial" w:cs="Arial"/>
          <w:iCs/>
          <w:color w:val="auto"/>
          <w:sz w:val="18"/>
          <w:szCs w:val="24"/>
          <w:lang w:val="pl-PL"/>
        </w:rPr>
      </w:pPr>
    </w:p>
    <w:p w14:paraId="5AC5C7FB" w14:textId="3088823A" w:rsidR="00DA509A" w:rsidRPr="00F94E4E" w:rsidRDefault="006D24F0" w:rsidP="00EF0FD7">
      <w:pPr>
        <w:pStyle w:val="Nagwek1"/>
        <w:spacing w:before="0" w:line="276" w:lineRule="auto"/>
        <w:jc w:val="center"/>
        <w:rPr>
          <w:rFonts w:ascii="Arial" w:hAnsi="Arial" w:cs="Arial"/>
          <w:iCs/>
          <w:color w:val="auto"/>
          <w:sz w:val="24"/>
          <w:szCs w:val="24"/>
        </w:rPr>
      </w:pPr>
      <w:r>
        <w:rPr>
          <w:rFonts w:ascii="Arial" w:hAnsi="Arial" w:cs="Arial"/>
          <w:iCs/>
          <w:color w:val="auto"/>
          <w:sz w:val="24"/>
          <w:szCs w:val="24"/>
          <w:lang w:val="pl-PL"/>
        </w:rPr>
        <w:t>FORMULARZ OFERTY</w:t>
      </w:r>
    </w:p>
    <w:p w14:paraId="40999FCD" w14:textId="6C12EB59" w:rsidR="00804FED" w:rsidRPr="00F94E4E" w:rsidRDefault="00307E4B" w:rsidP="00307E4B">
      <w:pPr>
        <w:pStyle w:val="Tytu"/>
        <w:spacing w:before="120" w:line="360" w:lineRule="auto"/>
        <w:ind w:firstLine="360"/>
        <w:rPr>
          <w:rFonts w:ascii="Arial" w:hAnsi="Arial" w:cs="Arial"/>
          <w:b w:val="0"/>
          <w:bCs w:val="0"/>
          <w:sz w:val="20"/>
          <w:szCs w:val="18"/>
        </w:rPr>
      </w:pPr>
      <w:r w:rsidRPr="00F94E4E">
        <w:rPr>
          <w:rFonts w:ascii="Arial" w:hAnsi="Arial" w:cs="Arial"/>
          <w:b w:val="0"/>
          <w:bCs w:val="0"/>
          <w:sz w:val="20"/>
          <w:szCs w:val="18"/>
        </w:rPr>
        <w:t>na  realizację zamówienia  publicznego:</w:t>
      </w:r>
    </w:p>
    <w:p w14:paraId="3800D40F" w14:textId="27928A7B" w:rsidR="00811081" w:rsidRPr="006D24F0" w:rsidRDefault="00590A2F" w:rsidP="006D24F0">
      <w:pPr>
        <w:shd w:val="clear" w:color="auto" w:fill="BDD6EE" w:themeFill="accent5" w:themeFillTint="66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94E4E">
        <w:rPr>
          <w:rFonts w:ascii="Arial" w:hAnsi="Arial" w:cs="Arial"/>
          <w:b/>
          <w:bCs/>
          <w:sz w:val="22"/>
          <w:szCs w:val="22"/>
        </w:rPr>
        <w:t>„</w:t>
      </w:r>
      <w:r w:rsidR="006D24F0" w:rsidRPr="006D24F0">
        <w:rPr>
          <w:rFonts w:ascii="Arial" w:hAnsi="Arial" w:cs="Arial"/>
          <w:b/>
          <w:bCs/>
          <w:sz w:val="22"/>
          <w:szCs w:val="22"/>
        </w:rPr>
        <w:t>Dostawa, montaż i uruchomienie instalacji fotowoltaicznych na budynkach w Gminie Obrazów</w:t>
      </w:r>
      <w:r w:rsidRPr="00F94E4E">
        <w:rPr>
          <w:rFonts w:ascii="Arial" w:hAnsi="Arial" w:cs="Arial"/>
          <w:b/>
          <w:bCs/>
          <w:sz w:val="22"/>
          <w:szCs w:val="22"/>
        </w:rPr>
        <w:t>”</w:t>
      </w:r>
    </w:p>
    <w:p w14:paraId="12D41D4B" w14:textId="5E519A96" w:rsidR="002858C6" w:rsidRDefault="00016153" w:rsidP="000C25EB">
      <w:pPr>
        <w:pStyle w:val="Bezodstpw"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94E4E">
        <w:rPr>
          <w:rFonts w:ascii="Arial" w:hAnsi="Arial" w:cs="Arial"/>
          <w:sz w:val="20"/>
          <w:szCs w:val="20"/>
        </w:rPr>
        <w:t xml:space="preserve">zgodnie z wymaganiami określonymi w specyfikacji warunków zamówienia dla tego </w:t>
      </w:r>
      <w:r w:rsidR="006D24F0">
        <w:rPr>
          <w:rFonts w:ascii="Arial" w:hAnsi="Arial" w:cs="Arial"/>
          <w:sz w:val="20"/>
          <w:szCs w:val="20"/>
        </w:rPr>
        <w:t>zamówienia</w:t>
      </w:r>
      <w:r w:rsidRPr="00F94E4E">
        <w:rPr>
          <w:rFonts w:ascii="Arial" w:hAnsi="Arial" w:cs="Arial"/>
          <w:sz w:val="20"/>
          <w:szCs w:val="20"/>
        </w:rPr>
        <w:t xml:space="preserve"> składamy niniejszą ofertę:</w:t>
      </w:r>
    </w:p>
    <w:p w14:paraId="4B3336DE" w14:textId="77777777" w:rsidR="006D24F0" w:rsidRPr="00F94E4E" w:rsidRDefault="006D24F0" w:rsidP="000C25EB">
      <w:pPr>
        <w:pStyle w:val="Bezodstpw"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E74718D" w14:textId="77777777" w:rsidR="002858C6" w:rsidRPr="00F94E4E" w:rsidRDefault="002858C6" w:rsidP="002858C6">
      <w:pPr>
        <w:pStyle w:val="Bezodstpw"/>
        <w:spacing w:line="276" w:lineRule="auto"/>
        <w:ind w:left="426"/>
        <w:jc w:val="center"/>
        <w:rPr>
          <w:rFonts w:ascii="Arial" w:hAnsi="Arial" w:cs="Arial"/>
          <w:b/>
          <w:sz w:val="16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B66728" w:rsidRPr="00F94E4E" w14:paraId="31CFD468" w14:textId="77777777" w:rsidTr="00BA0FBA">
        <w:trPr>
          <w:trHeight w:val="2137"/>
        </w:trPr>
        <w:tc>
          <w:tcPr>
            <w:tcW w:w="8759" w:type="dxa"/>
          </w:tcPr>
          <w:p w14:paraId="04352DFB" w14:textId="77777777" w:rsidR="00A7299C" w:rsidRPr="00F94E4E" w:rsidRDefault="00A7299C" w:rsidP="00B66728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91C11F" w14:textId="7BA45B28" w:rsidR="00F63B18" w:rsidRDefault="00B66728" w:rsidP="00A7299C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E4E">
              <w:rPr>
                <w:rFonts w:ascii="Arial" w:hAnsi="Arial" w:cs="Arial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6B4A1899" w14:textId="47878696" w:rsidR="006D24F0" w:rsidRPr="006D24F0" w:rsidRDefault="006D24F0" w:rsidP="00A7299C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24F0">
              <w:rPr>
                <w:rFonts w:ascii="Arial" w:hAnsi="Arial" w:cs="Arial"/>
                <w:b/>
                <w:bCs/>
                <w:sz w:val="20"/>
                <w:szCs w:val="20"/>
              </w:rPr>
              <w:t>Część 1</w:t>
            </w:r>
          </w:p>
          <w:p w14:paraId="39980E1A" w14:textId="77777777" w:rsidR="00F63B18" w:rsidRPr="00F94E4E" w:rsidRDefault="00F63B18" w:rsidP="00F63B1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E4E">
              <w:rPr>
                <w:rFonts w:ascii="Arial" w:hAnsi="Arial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F94E4E">
              <w:rPr>
                <w:rFonts w:ascii="Arial" w:hAnsi="Arial" w:cs="Arial"/>
                <w:b/>
                <w:sz w:val="20"/>
                <w:szCs w:val="20"/>
              </w:rPr>
              <w:tab/>
              <w:t xml:space="preserve"> (słownie:…………………………………………………………………….…………………… ….) </w:t>
            </w:r>
            <w:r w:rsidRPr="00F94E4E">
              <w:rPr>
                <w:rFonts w:ascii="Arial" w:hAnsi="Arial" w:cs="Arial"/>
                <w:sz w:val="20"/>
                <w:szCs w:val="20"/>
              </w:rPr>
              <w:t>w tym podatek VAT.</w:t>
            </w:r>
          </w:p>
          <w:p w14:paraId="75FA89A3" w14:textId="77777777" w:rsidR="006D24F0" w:rsidRPr="006D24F0" w:rsidRDefault="006D24F0" w:rsidP="00F63B18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snapToGrid w:val="0"/>
                <w:sz w:val="20"/>
                <w:szCs w:val="20"/>
                <w:u w:val="single"/>
              </w:rPr>
            </w:pPr>
            <w:r w:rsidRPr="006D24F0">
              <w:rPr>
                <w:rFonts w:ascii="Arial" w:hAnsi="Arial" w:cs="Arial"/>
                <w:b/>
                <w:bCs/>
                <w:snapToGrid w:val="0"/>
                <w:sz w:val="20"/>
                <w:szCs w:val="20"/>
                <w:u w:val="single"/>
              </w:rPr>
              <w:t>Kryterium 2:</w:t>
            </w:r>
          </w:p>
          <w:p w14:paraId="3E008B50" w14:textId="77777777" w:rsidR="00F63B18" w:rsidRDefault="00F63B18" w:rsidP="00F63B18">
            <w:pPr>
              <w:spacing w:after="120" w:line="360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  <w:u w:val="single"/>
              </w:rPr>
            </w:pPr>
            <w:r w:rsidRPr="00F94E4E">
              <w:rPr>
                <w:rFonts w:ascii="Arial" w:hAnsi="Arial" w:cs="Arial"/>
                <w:snapToGrid w:val="0"/>
                <w:sz w:val="20"/>
                <w:szCs w:val="20"/>
                <w:u w:val="single"/>
              </w:rPr>
              <w:t xml:space="preserve">Okres gwarancji </w:t>
            </w:r>
            <w:r w:rsidR="006D24F0" w:rsidRPr="006D24F0">
              <w:rPr>
                <w:rFonts w:ascii="Arial" w:hAnsi="Arial" w:cs="Arial"/>
                <w:snapToGrid w:val="0"/>
                <w:sz w:val="20"/>
                <w:szCs w:val="20"/>
                <w:u w:val="single"/>
              </w:rPr>
              <w:t xml:space="preserve">na wykonaną usługę </w:t>
            </w:r>
            <w:r w:rsidRPr="00F94E4E">
              <w:rPr>
                <w:rFonts w:ascii="Arial" w:hAnsi="Arial" w:cs="Arial"/>
                <w:snapToGrid w:val="0"/>
                <w:sz w:val="20"/>
                <w:szCs w:val="20"/>
                <w:u w:val="single"/>
              </w:rPr>
              <w:t xml:space="preserve">- </w:t>
            </w:r>
            <w:r w:rsidRPr="00F94E4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………….. </w:t>
            </w:r>
            <w:r w:rsidR="006D24F0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lat</w:t>
            </w:r>
            <w:r w:rsidRPr="00F94E4E">
              <w:rPr>
                <w:rFonts w:ascii="Arial" w:hAnsi="Arial" w:cs="Arial"/>
                <w:snapToGrid w:val="0"/>
                <w:sz w:val="20"/>
                <w:szCs w:val="20"/>
                <w:u w:val="single"/>
              </w:rPr>
              <w:t xml:space="preserve">. </w:t>
            </w:r>
          </w:p>
          <w:p w14:paraId="35ED4845" w14:textId="1CD93960" w:rsidR="006D24F0" w:rsidRPr="006D24F0" w:rsidRDefault="006D24F0" w:rsidP="006D24F0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snapToGrid w:val="0"/>
                <w:sz w:val="20"/>
                <w:szCs w:val="20"/>
                <w:u w:val="single"/>
              </w:rPr>
            </w:pPr>
            <w:r w:rsidRPr="006D24F0">
              <w:rPr>
                <w:rFonts w:ascii="Arial" w:hAnsi="Arial" w:cs="Arial"/>
                <w:b/>
                <w:bCs/>
                <w:snapToGrid w:val="0"/>
                <w:sz w:val="20"/>
                <w:szCs w:val="20"/>
                <w:u w:val="single"/>
              </w:rPr>
              <w:t xml:space="preserve">Kryterium </w:t>
            </w: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  <w:u w:val="single"/>
              </w:rPr>
              <w:t>3</w:t>
            </w:r>
            <w:r w:rsidRPr="006D24F0">
              <w:rPr>
                <w:rFonts w:ascii="Arial" w:hAnsi="Arial" w:cs="Arial"/>
                <w:b/>
                <w:bCs/>
                <w:snapToGrid w:val="0"/>
                <w:sz w:val="20"/>
                <w:szCs w:val="20"/>
                <w:u w:val="single"/>
              </w:rPr>
              <w:t>:</w:t>
            </w:r>
          </w:p>
          <w:p w14:paraId="433FA209" w14:textId="77777777" w:rsidR="006D24F0" w:rsidRDefault="006D24F0" w:rsidP="006D24F0">
            <w:pPr>
              <w:spacing w:after="120" w:line="360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  <w:u w:val="single"/>
              </w:rPr>
            </w:pPr>
            <w:r w:rsidRPr="00F94E4E">
              <w:rPr>
                <w:rFonts w:ascii="Arial" w:hAnsi="Arial" w:cs="Arial"/>
                <w:snapToGrid w:val="0"/>
                <w:sz w:val="20"/>
                <w:szCs w:val="20"/>
                <w:u w:val="single"/>
              </w:rPr>
              <w:t xml:space="preserve">Okres gwarancji </w:t>
            </w:r>
            <w:r w:rsidRPr="006D24F0">
              <w:rPr>
                <w:rFonts w:ascii="Arial" w:hAnsi="Arial" w:cs="Arial"/>
                <w:snapToGrid w:val="0"/>
                <w:sz w:val="20"/>
                <w:szCs w:val="20"/>
                <w:u w:val="single"/>
              </w:rPr>
              <w:t xml:space="preserve">na falownik </w:t>
            </w:r>
            <w:r w:rsidRPr="00F94E4E">
              <w:rPr>
                <w:rFonts w:ascii="Arial" w:hAnsi="Arial" w:cs="Arial"/>
                <w:snapToGrid w:val="0"/>
                <w:sz w:val="20"/>
                <w:szCs w:val="20"/>
                <w:u w:val="single"/>
              </w:rPr>
              <w:t xml:space="preserve">- </w:t>
            </w:r>
            <w:r w:rsidRPr="00F94E4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…………..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lat</w:t>
            </w:r>
            <w:r w:rsidRPr="00F94E4E">
              <w:rPr>
                <w:rFonts w:ascii="Arial" w:hAnsi="Arial" w:cs="Arial"/>
                <w:snapToGrid w:val="0"/>
                <w:sz w:val="20"/>
                <w:szCs w:val="20"/>
                <w:u w:val="single"/>
              </w:rPr>
              <w:t>.</w:t>
            </w:r>
          </w:p>
          <w:p w14:paraId="7B38096F" w14:textId="35FB0E61" w:rsidR="006D24F0" w:rsidRPr="006D24F0" w:rsidRDefault="006D24F0" w:rsidP="006D24F0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24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  <w:p w14:paraId="2FCEE32F" w14:textId="77777777" w:rsidR="006D24F0" w:rsidRPr="00F94E4E" w:rsidRDefault="006D24F0" w:rsidP="006D24F0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E4E">
              <w:rPr>
                <w:rFonts w:ascii="Arial" w:hAnsi="Arial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F94E4E">
              <w:rPr>
                <w:rFonts w:ascii="Arial" w:hAnsi="Arial" w:cs="Arial"/>
                <w:b/>
                <w:sz w:val="20"/>
                <w:szCs w:val="20"/>
              </w:rPr>
              <w:tab/>
              <w:t xml:space="preserve"> (słownie:…………………………………………………………………….…………………… ….) </w:t>
            </w:r>
            <w:r w:rsidRPr="00F94E4E">
              <w:rPr>
                <w:rFonts w:ascii="Arial" w:hAnsi="Arial" w:cs="Arial"/>
                <w:sz w:val="20"/>
                <w:szCs w:val="20"/>
              </w:rPr>
              <w:t>w tym podatek VAT.</w:t>
            </w:r>
          </w:p>
          <w:p w14:paraId="2EEE3F4B" w14:textId="77777777" w:rsidR="006D24F0" w:rsidRPr="006D24F0" w:rsidRDefault="006D24F0" w:rsidP="006D24F0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snapToGrid w:val="0"/>
                <w:sz w:val="20"/>
                <w:szCs w:val="20"/>
                <w:u w:val="single"/>
              </w:rPr>
            </w:pPr>
            <w:r w:rsidRPr="006D24F0">
              <w:rPr>
                <w:rFonts w:ascii="Arial" w:hAnsi="Arial" w:cs="Arial"/>
                <w:b/>
                <w:bCs/>
                <w:snapToGrid w:val="0"/>
                <w:sz w:val="20"/>
                <w:szCs w:val="20"/>
                <w:u w:val="single"/>
              </w:rPr>
              <w:t>Kryterium 2:</w:t>
            </w:r>
          </w:p>
          <w:p w14:paraId="04FEE316" w14:textId="77777777" w:rsidR="006D24F0" w:rsidRDefault="006D24F0" w:rsidP="006D24F0">
            <w:pPr>
              <w:spacing w:after="120" w:line="360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  <w:u w:val="single"/>
              </w:rPr>
            </w:pPr>
            <w:r w:rsidRPr="00F94E4E">
              <w:rPr>
                <w:rFonts w:ascii="Arial" w:hAnsi="Arial" w:cs="Arial"/>
                <w:snapToGrid w:val="0"/>
                <w:sz w:val="20"/>
                <w:szCs w:val="20"/>
                <w:u w:val="single"/>
              </w:rPr>
              <w:t xml:space="preserve">Okres gwarancji </w:t>
            </w:r>
            <w:r w:rsidRPr="006D24F0">
              <w:rPr>
                <w:rFonts w:ascii="Arial" w:hAnsi="Arial" w:cs="Arial"/>
                <w:snapToGrid w:val="0"/>
                <w:sz w:val="20"/>
                <w:szCs w:val="20"/>
                <w:u w:val="single"/>
              </w:rPr>
              <w:t xml:space="preserve">na wykonaną usługę </w:t>
            </w:r>
            <w:r w:rsidRPr="00F94E4E">
              <w:rPr>
                <w:rFonts w:ascii="Arial" w:hAnsi="Arial" w:cs="Arial"/>
                <w:snapToGrid w:val="0"/>
                <w:sz w:val="20"/>
                <w:szCs w:val="20"/>
                <w:u w:val="single"/>
              </w:rPr>
              <w:t xml:space="preserve">- </w:t>
            </w:r>
            <w:r w:rsidRPr="00F94E4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…………..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lat</w:t>
            </w:r>
            <w:r w:rsidRPr="00F94E4E">
              <w:rPr>
                <w:rFonts w:ascii="Arial" w:hAnsi="Arial" w:cs="Arial"/>
                <w:snapToGrid w:val="0"/>
                <w:sz w:val="20"/>
                <w:szCs w:val="20"/>
                <w:u w:val="single"/>
              </w:rPr>
              <w:t xml:space="preserve">. </w:t>
            </w:r>
          </w:p>
          <w:p w14:paraId="415A775E" w14:textId="77777777" w:rsidR="006D24F0" w:rsidRPr="006D24F0" w:rsidRDefault="006D24F0" w:rsidP="006D24F0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snapToGrid w:val="0"/>
                <w:sz w:val="20"/>
                <w:szCs w:val="20"/>
                <w:u w:val="single"/>
              </w:rPr>
            </w:pPr>
            <w:r w:rsidRPr="006D24F0">
              <w:rPr>
                <w:rFonts w:ascii="Arial" w:hAnsi="Arial" w:cs="Arial"/>
                <w:b/>
                <w:bCs/>
                <w:snapToGrid w:val="0"/>
                <w:sz w:val="20"/>
                <w:szCs w:val="20"/>
                <w:u w:val="single"/>
              </w:rPr>
              <w:t xml:space="preserve">Kryterium </w:t>
            </w: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  <w:u w:val="single"/>
              </w:rPr>
              <w:t>3</w:t>
            </w:r>
            <w:r w:rsidRPr="006D24F0">
              <w:rPr>
                <w:rFonts w:ascii="Arial" w:hAnsi="Arial" w:cs="Arial"/>
                <w:b/>
                <w:bCs/>
                <w:snapToGrid w:val="0"/>
                <w:sz w:val="20"/>
                <w:szCs w:val="20"/>
                <w:u w:val="single"/>
              </w:rPr>
              <w:t>:</w:t>
            </w:r>
          </w:p>
          <w:p w14:paraId="158BDDFC" w14:textId="46A229B7" w:rsidR="006D24F0" w:rsidRPr="00F94E4E" w:rsidRDefault="006D24F0" w:rsidP="006D24F0">
            <w:pPr>
              <w:spacing w:after="12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94E4E">
              <w:rPr>
                <w:rFonts w:ascii="Arial" w:hAnsi="Arial" w:cs="Arial"/>
                <w:snapToGrid w:val="0"/>
                <w:sz w:val="20"/>
                <w:szCs w:val="20"/>
                <w:u w:val="single"/>
              </w:rPr>
              <w:t xml:space="preserve">Okres gwarancji </w:t>
            </w:r>
            <w:r w:rsidRPr="006D24F0">
              <w:rPr>
                <w:rFonts w:ascii="Arial" w:hAnsi="Arial" w:cs="Arial"/>
                <w:snapToGrid w:val="0"/>
                <w:sz w:val="20"/>
                <w:szCs w:val="20"/>
                <w:u w:val="single"/>
              </w:rPr>
              <w:t xml:space="preserve">na falownik </w:t>
            </w:r>
            <w:r w:rsidRPr="00F94E4E">
              <w:rPr>
                <w:rFonts w:ascii="Arial" w:hAnsi="Arial" w:cs="Arial"/>
                <w:snapToGrid w:val="0"/>
                <w:sz w:val="20"/>
                <w:szCs w:val="20"/>
                <w:u w:val="single"/>
              </w:rPr>
              <w:t xml:space="preserve">- </w:t>
            </w:r>
            <w:r w:rsidRPr="00F94E4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…………..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lat</w:t>
            </w:r>
            <w:r w:rsidRPr="00F94E4E">
              <w:rPr>
                <w:rFonts w:ascii="Arial" w:hAnsi="Arial" w:cs="Arial"/>
                <w:snapToGrid w:val="0"/>
                <w:sz w:val="20"/>
                <w:szCs w:val="20"/>
                <w:u w:val="single"/>
              </w:rPr>
              <w:t>.</w:t>
            </w:r>
          </w:p>
        </w:tc>
      </w:tr>
    </w:tbl>
    <w:p w14:paraId="0D1454AE" w14:textId="77777777" w:rsidR="00B66728" w:rsidRPr="00F94E4E" w:rsidRDefault="00B66728" w:rsidP="00B66728">
      <w:pPr>
        <w:tabs>
          <w:tab w:val="left" w:pos="426"/>
        </w:tabs>
        <w:spacing w:line="276" w:lineRule="auto"/>
        <w:ind w:left="426"/>
        <w:jc w:val="center"/>
        <w:rPr>
          <w:rFonts w:ascii="Arial" w:hAnsi="Arial" w:cs="Arial"/>
          <w:b/>
          <w:sz w:val="16"/>
          <w:szCs w:val="20"/>
        </w:rPr>
      </w:pPr>
    </w:p>
    <w:p w14:paraId="600141D8" w14:textId="77777777" w:rsidR="00BB5390" w:rsidRPr="00F94E4E" w:rsidRDefault="00BB5390" w:rsidP="00BB5390">
      <w:pPr>
        <w:tabs>
          <w:tab w:val="left" w:pos="426"/>
        </w:tabs>
        <w:spacing w:line="276" w:lineRule="auto"/>
        <w:rPr>
          <w:rFonts w:ascii="Arial" w:hAnsi="Arial" w:cs="Arial"/>
          <w:b/>
          <w:sz w:val="10"/>
          <w:szCs w:val="10"/>
        </w:rPr>
      </w:pPr>
    </w:p>
    <w:p w14:paraId="2B47E2DF" w14:textId="77777777" w:rsidR="002858C6" w:rsidRPr="00F94E4E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Arial" w:eastAsia="Arial Unicode MS" w:hAnsi="Arial" w:cs="Arial"/>
          <w:b/>
          <w:sz w:val="20"/>
          <w:szCs w:val="20"/>
        </w:rPr>
      </w:pPr>
      <w:r w:rsidRPr="00F94E4E">
        <w:rPr>
          <w:rFonts w:ascii="Arial" w:eastAsia="Arial Unicode MS" w:hAnsi="Arial" w:cs="Arial"/>
          <w:b/>
          <w:sz w:val="20"/>
          <w:szCs w:val="20"/>
        </w:rPr>
        <w:t>UWAGA!</w:t>
      </w:r>
    </w:p>
    <w:p w14:paraId="7FD751F6" w14:textId="02FC5EE5" w:rsidR="002858C6" w:rsidRPr="00F94E4E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94E4E">
        <w:rPr>
          <w:rFonts w:ascii="Arial" w:eastAsia="Arial Unicode MS" w:hAnsi="Arial" w:cs="Arial"/>
          <w:b/>
          <w:sz w:val="20"/>
          <w:szCs w:val="20"/>
        </w:rPr>
        <w:t xml:space="preserve">W </w:t>
      </w:r>
      <w:r w:rsidR="00307E4B" w:rsidRPr="00F94E4E">
        <w:rPr>
          <w:rFonts w:ascii="Arial" w:eastAsia="Arial Unicode MS" w:hAnsi="Arial" w:cs="Arial"/>
          <w:b/>
          <w:sz w:val="20"/>
          <w:szCs w:val="20"/>
        </w:rPr>
        <w:t xml:space="preserve">rozdziale XV ust. 5  </w:t>
      </w:r>
      <w:r w:rsidRPr="00F94E4E">
        <w:rPr>
          <w:rFonts w:ascii="Arial" w:eastAsia="Arial Unicode MS" w:hAnsi="Arial" w:cs="Arial"/>
          <w:b/>
          <w:sz w:val="20"/>
          <w:szCs w:val="20"/>
        </w:rPr>
        <w:t xml:space="preserve">SWZ Zamawiający wymaga złożenia wraz z ofertą informacji o </w:t>
      </w:r>
      <w:r w:rsidRPr="00F94E4E">
        <w:rPr>
          <w:rFonts w:ascii="Arial" w:hAnsi="Arial" w:cs="Arial"/>
          <w:b/>
          <w:sz w:val="20"/>
          <w:szCs w:val="20"/>
        </w:rPr>
        <w:t xml:space="preserve">powstaniu </w:t>
      </w:r>
      <w:r w:rsidR="00F275FC" w:rsidRPr="00F94E4E">
        <w:rPr>
          <w:rFonts w:ascii="Arial" w:hAnsi="Arial" w:cs="Arial"/>
          <w:b/>
          <w:sz w:val="20"/>
          <w:szCs w:val="20"/>
        </w:rPr>
        <w:t xml:space="preserve">u </w:t>
      </w:r>
      <w:r w:rsidRPr="00F94E4E">
        <w:rPr>
          <w:rFonts w:ascii="Arial" w:hAnsi="Arial" w:cs="Arial"/>
          <w:b/>
          <w:sz w:val="20"/>
          <w:szCs w:val="20"/>
        </w:rPr>
        <w:t xml:space="preserve">zamawiającego </w:t>
      </w:r>
      <w:r w:rsidRPr="00F94E4E">
        <w:rPr>
          <w:rFonts w:ascii="Arial" w:hAnsi="Arial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0270391E" w14:textId="77777777" w:rsidR="002858C6" w:rsidRPr="00F94E4E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94E4E">
        <w:rPr>
          <w:rFonts w:ascii="Arial" w:eastAsia="Arial Unicode MS" w:hAnsi="Arial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264BD2FF" w14:textId="77777777" w:rsidR="00016153" w:rsidRPr="00F94E4E" w:rsidRDefault="00016153" w:rsidP="00EF0FD7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  <w:u w:val="single"/>
        </w:rPr>
      </w:pPr>
      <w:r w:rsidRPr="00F94E4E">
        <w:rPr>
          <w:rFonts w:ascii="Arial" w:hAnsi="Arial" w:cs="Arial"/>
          <w:b/>
          <w:sz w:val="20"/>
          <w:szCs w:val="20"/>
          <w:u w:val="single"/>
        </w:rPr>
        <w:lastRenderedPageBreak/>
        <w:t>Dane dotyczące Wykonawcy:</w:t>
      </w:r>
    </w:p>
    <w:p w14:paraId="45EA42BA" w14:textId="77777777" w:rsidR="00016153" w:rsidRPr="00F94E4E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Arial" w:hAnsi="Arial" w:cs="Arial"/>
          <w:sz w:val="20"/>
          <w:szCs w:val="20"/>
        </w:rPr>
      </w:pPr>
      <w:r w:rsidRPr="00F94E4E">
        <w:rPr>
          <w:rFonts w:ascii="Arial" w:hAnsi="Arial" w:cs="Arial"/>
          <w:sz w:val="20"/>
          <w:szCs w:val="20"/>
        </w:rPr>
        <w:t xml:space="preserve">Imię Nazwisko osoby (osób) upoważnionych do podpisania umowy: </w:t>
      </w:r>
    </w:p>
    <w:p w14:paraId="470EABFE" w14:textId="77777777" w:rsidR="00016153" w:rsidRPr="00F94E4E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Arial" w:hAnsi="Arial" w:cs="Arial"/>
          <w:sz w:val="20"/>
          <w:szCs w:val="20"/>
          <w:lang w:val="de-DE"/>
        </w:rPr>
      </w:pPr>
      <w:r w:rsidRPr="00F94E4E">
        <w:rPr>
          <w:rFonts w:ascii="Arial" w:hAnsi="Arial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8E9019F" w14:textId="77777777" w:rsidR="00016153" w:rsidRPr="00F94E4E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Arial" w:hAnsi="Arial" w:cs="Arial"/>
          <w:sz w:val="20"/>
          <w:szCs w:val="20"/>
        </w:rPr>
      </w:pPr>
      <w:r w:rsidRPr="00F94E4E">
        <w:rPr>
          <w:rFonts w:ascii="Arial" w:hAnsi="Arial" w:cs="Arial"/>
          <w:sz w:val="20"/>
          <w:szCs w:val="20"/>
        </w:rPr>
        <w:t>Numer telefonu:</w:t>
      </w:r>
      <w:r w:rsidRPr="00F94E4E">
        <w:rPr>
          <w:rFonts w:ascii="Arial" w:hAnsi="Arial" w:cs="Arial"/>
          <w:sz w:val="20"/>
          <w:szCs w:val="20"/>
        </w:rPr>
        <w:tab/>
        <w:t>.…/ ……………………</w:t>
      </w:r>
    </w:p>
    <w:p w14:paraId="3AA8C094" w14:textId="77777777" w:rsidR="00016153" w:rsidRPr="00F94E4E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Arial" w:hAnsi="Arial" w:cs="Arial"/>
          <w:sz w:val="20"/>
          <w:szCs w:val="20"/>
        </w:rPr>
      </w:pPr>
      <w:r w:rsidRPr="00F94E4E">
        <w:rPr>
          <w:rFonts w:ascii="Arial" w:hAnsi="Arial" w:cs="Arial"/>
          <w:sz w:val="20"/>
          <w:szCs w:val="20"/>
        </w:rPr>
        <w:t>Numer REGON:</w:t>
      </w:r>
      <w:r w:rsidRPr="00F94E4E">
        <w:rPr>
          <w:rFonts w:ascii="Arial" w:hAnsi="Arial" w:cs="Arial"/>
          <w:sz w:val="20"/>
          <w:szCs w:val="20"/>
        </w:rPr>
        <w:tab/>
        <w:t>..........................................   Numer NIP: ..........................................</w:t>
      </w:r>
    </w:p>
    <w:p w14:paraId="76F0BCE3" w14:textId="5D1DBEFC" w:rsidR="00016153" w:rsidRDefault="00016153" w:rsidP="00BA0FBA">
      <w:pPr>
        <w:tabs>
          <w:tab w:val="left" w:pos="426"/>
        </w:tabs>
        <w:spacing w:after="60" w:line="276" w:lineRule="auto"/>
        <w:ind w:left="567" w:hanging="141"/>
        <w:rPr>
          <w:rFonts w:ascii="Arial" w:hAnsi="Arial" w:cs="Arial"/>
          <w:sz w:val="20"/>
          <w:szCs w:val="20"/>
        </w:rPr>
      </w:pPr>
      <w:r w:rsidRPr="00F94E4E">
        <w:rPr>
          <w:rFonts w:ascii="Arial" w:hAnsi="Arial" w:cs="Arial"/>
          <w:sz w:val="20"/>
          <w:szCs w:val="20"/>
        </w:rPr>
        <w:t>Adres kontaktowy e</w:t>
      </w:r>
      <w:r w:rsidR="00F30C2A" w:rsidRPr="00F94E4E">
        <w:rPr>
          <w:rFonts w:ascii="Arial" w:hAnsi="Arial" w:cs="Arial"/>
          <w:sz w:val="20"/>
          <w:szCs w:val="20"/>
        </w:rPr>
        <w:t>-</w:t>
      </w:r>
      <w:r w:rsidRPr="00F94E4E">
        <w:rPr>
          <w:rFonts w:ascii="Arial" w:hAnsi="Arial" w:cs="Arial"/>
          <w:sz w:val="20"/>
          <w:szCs w:val="20"/>
        </w:rPr>
        <w:t>mail: ……………………………………………………………</w:t>
      </w:r>
    </w:p>
    <w:p w14:paraId="5934C0E8" w14:textId="50F36A39" w:rsidR="00771C89" w:rsidRPr="00F94E4E" w:rsidRDefault="00771C89" w:rsidP="00BA0FBA">
      <w:pPr>
        <w:tabs>
          <w:tab w:val="left" w:pos="426"/>
        </w:tabs>
        <w:spacing w:after="60" w:line="276" w:lineRule="auto"/>
        <w:ind w:left="567" w:hanging="1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e-mail gwaranta do zwrotu wadium (wniesionego w formie gwarancji) ………………………………………………….</w:t>
      </w:r>
    </w:p>
    <w:p w14:paraId="0C8B497A" w14:textId="26D12918" w:rsidR="003E134C" w:rsidRPr="00F94E4E" w:rsidRDefault="00016153" w:rsidP="00BA0FBA">
      <w:pPr>
        <w:spacing w:after="6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F94E4E">
        <w:rPr>
          <w:rFonts w:ascii="Arial" w:hAnsi="Arial" w:cs="Arial"/>
          <w:b/>
          <w:sz w:val="20"/>
          <w:szCs w:val="20"/>
        </w:rPr>
        <w:t>UWAGA; proszę podać czytelny; adres e-mail</w:t>
      </w:r>
      <w:r w:rsidR="00D55FC7" w:rsidRPr="00F94E4E">
        <w:rPr>
          <w:rFonts w:ascii="Arial" w:hAnsi="Arial" w:cs="Arial"/>
          <w:b/>
          <w:sz w:val="20"/>
          <w:szCs w:val="20"/>
        </w:rPr>
        <w:t>,</w:t>
      </w:r>
      <w:r w:rsidRPr="00F94E4E">
        <w:rPr>
          <w:rFonts w:ascii="Arial" w:hAnsi="Arial" w:cs="Arial"/>
          <w:b/>
          <w:sz w:val="20"/>
          <w:szCs w:val="20"/>
        </w:rPr>
        <w:t xml:space="preserve">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</w:r>
    </w:p>
    <w:p w14:paraId="568E8E48" w14:textId="252A79EC" w:rsidR="00964FD5" w:rsidRPr="00F94E4E" w:rsidRDefault="00964FD5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F94E4E">
        <w:rPr>
          <w:rFonts w:ascii="Arial" w:hAnsi="Arial" w:cs="Arial"/>
          <w:snapToGrid w:val="0"/>
          <w:sz w:val="20"/>
          <w:szCs w:val="20"/>
        </w:rPr>
        <w:t xml:space="preserve">Termin wykonania zamówienia zgodnie z zapisami </w:t>
      </w:r>
      <w:r w:rsidR="00307E4B" w:rsidRPr="00F94E4E">
        <w:rPr>
          <w:rFonts w:ascii="Arial" w:hAnsi="Arial" w:cs="Arial"/>
          <w:snapToGrid w:val="0"/>
          <w:sz w:val="20"/>
          <w:szCs w:val="20"/>
        </w:rPr>
        <w:t>rozdziału VII ust. 1 SWZ</w:t>
      </w:r>
      <w:r w:rsidRPr="00F94E4E">
        <w:rPr>
          <w:rFonts w:ascii="Arial" w:eastAsia="Times-Roman" w:hAnsi="Arial" w:cs="Arial"/>
          <w:b/>
          <w:sz w:val="20"/>
          <w:szCs w:val="20"/>
        </w:rPr>
        <w:t>.</w:t>
      </w:r>
    </w:p>
    <w:p w14:paraId="35F54C81" w14:textId="69941605" w:rsidR="00016153" w:rsidRPr="00F94E4E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4E4E">
        <w:rPr>
          <w:rFonts w:ascii="Arial" w:hAnsi="Arial" w:cs="Arial"/>
          <w:snapToGrid w:val="0"/>
          <w:sz w:val="20"/>
          <w:szCs w:val="20"/>
        </w:rPr>
        <w:t xml:space="preserve">Warunki płatności </w:t>
      </w:r>
      <w:r w:rsidRPr="00F94E4E">
        <w:rPr>
          <w:rFonts w:ascii="Arial" w:hAnsi="Arial" w:cs="Arial"/>
          <w:sz w:val="20"/>
          <w:szCs w:val="20"/>
        </w:rPr>
        <w:t>będą zgodne z</w:t>
      </w:r>
      <w:r w:rsidR="007E4294" w:rsidRPr="00F94E4E">
        <w:rPr>
          <w:rFonts w:ascii="Arial" w:hAnsi="Arial" w:cs="Arial"/>
          <w:sz w:val="20"/>
          <w:szCs w:val="20"/>
        </w:rPr>
        <w:t>e</w:t>
      </w:r>
      <w:r w:rsidRPr="00F94E4E">
        <w:rPr>
          <w:rFonts w:ascii="Arial" w:hAnsi="Arial" w:cs="Arial"/>
          <w:sz w:val="20"/>
          <w:szCs w:val="20"/>
        </w:rPr>
        <w:t xml:space="preserve"> wzorem umowy będącym załącznikiem do SWZ.</w:t>
      </w:r>
    </w:p>
    <w:p w14:paraId="1E84BD5E" w14:textId="48FE9DA4" w:rsidR="00016153" w:rsidRPr="00F94E4E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4E4E">
        <w:rPr>
          <w:rFonts w:ascii="Arial" w:hAnsi="Arial" w:cs="Arial"/>
          <w:sz w:val="20"/>
          <w:szCs w:val="20"/>
        </w:rPr>
        <w:t>Oświadczamy, że zapoznaliśmy się ze specyfikacją warunków zamówienia, w tym z</w:t>
      </w:r>
      <w:r w:rsidR="007E4294" w:rsidRPr="00F94E4E">
        <w:rPr>
          <w:rFonts w:ascii="Arial" w:hAnsi="Arial" w:cs="Arial"/>
          <w:sz w:val="20"/>
          <w:szCs w:val="20"/>
        </w:rPr>
        <w:t>e</w:t>
      </w:r>
      <w:r w:rsidRPr="00F94E4E">
        <w:rPr>
          <w:rFonts w:ascii="Arial" w:hAnsi="Arial" w:cs="Arial"/>
          <w:sz w:val="20"/>
          <w:szCs w:val="20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5618415" w14:textId="711D9C00" w:rsidR="00016153" w:rsidRPr="00F94E4E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4E4E">
        <w:rPr>
          <w:rFonts w:ascii="Arial" w:hAnsi="Arial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6914F7A9" w14:textId="77777777" w:rsidR="00795888" w:rsidRPr="00F94E4E" w:rsidRDefault="00795888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4E4E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F94E4E">
        <w:rPr>
          <w:rFonts w:ascii="Arial" w:hAnsi="Arial" w:cs="Arial"/>
          <w:sz w:val="20"/>
          <w:szCs w:val="20"/>
          <w:vertAlign w:val="superscript"/>
        </w:rPr>
        <w:t>1)</w:t>
      </w:r>
      <w:r w:rsidRPr="00F94E4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88AD4D9" w14:textId="77777777" w:rsidR="000636EC" w:rsidRDefault="00016153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4E4E">
        <w:rPr>
          <w:rFonts w:ascii="Arial" w:hAnsi="Arial" w:cs="Arial"/>
          <w:sz w:val="20"/>
          <w:szCs w:val="20"/>
        </w:rPr>
        <w:t>W przypadku uznania niniejszej oferty za ofertę najkorzystniejszą zobowiązujemy si</w:t>
      </w:r>
      <w:r w:rsidR="00573F11" w:rsidRPr="00F94E4E">
        <w:rPr>
          <w:rFonts w:ascii="Arial" w:hAnsi="Arial" w:cs="Arial"/>
          <w:sz w:val="20"/>
          <w:szCs w:val="20"/>
        </w:rPr>
        <w:t xml:space="preserve">ę do zawarcia umowy w miejscu i </w:t>
      </w:r>
      <w:r w:rsidRPr="00F94E4E">
        <w:rPr>
          <w:rFonts w:ascii="Arial" w:hAnsi="Arial" w:cs="Arial"/>
          <w:sz w:val="20"/>
          <w:szCs w:val="20"/>
        </w:rPr>
        <w:t>terminie wskazanym przez Zamawiającego, a przed zawarciem umowy wniesienia zabezpieczenia należytego wykonania umowy.</w:t>
      </w:r>
    </w:p>
    <w:p w14:paraId="72C0D9F5" w14:textId="1C7AA7FA" w:rsidR="000636EC" w:rsidRPr="000636EC" w:rsidRDefault="000636EC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636EC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Oświadczam/my, że jestem/śmy: </w:t>
      </w:r>
    </w:p>
    <w:p w14:paraId="6B76780D" w14:textId="77777777" w:rsidR="000636EC" w:rsidRPr="002C2D2E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Mikroprzedsiębiorstwem TAK/NIE*</w:t>
      </w:r>
    </w:p>
    <w:p w14:paraId="3AE86D41" w14:textId="77777777" w:rsidR="000636EC" w:rsidRPr="002C2D2E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Małym przedsiębiorstwem TAK/NIE*</w:t>
      </w:r>
    </w:p>
    <w:p w14:paraId="01B42B10" w14:textId="7114628E" w:rsidR="000636EC" w:rsidRPr="000636EC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Średnim przedsiębiorstwem TAK/NIE*</w:t>
      </w:r>
    </w:p>
    <w:p w14:paraId="3615E25A" w14:textId="41EAEA14" w:rsidR="000636EC" w:rsidRPr="002C2D2E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Dużym </w:t>
      </w: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przedsiębiorstwem TAK/NIE*</w:t>
      </w:r>
    </w:p>
    <w:p w14:paraId="6CF677F8" w14:textId="77777777" w:rsidR="00016153" w:rsidRPr="00F94E4E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F94E4E">
        <w:rPr>
          <w:rFonts w:ascii="Arial" w:hAnsi="Arial" w:cs="Arial"/>
          <w:sz w:val="20"/>
          <w:szCs w:val="20"/>
        </w:rPr>
        <w:t xml:space="preserve">Oferta wraz z załącznikami została złożona na </w:t>
      </w:r>
      <w:r w:rsidRPr="00F94E4E">
        <w:rPr>
          <w:rFonts w:ascii="Arial" w:hAnsi="Arial" w:cs="Arial"/>
          <w:b/>
          <w:sz w:val="20"/>
          <w:szCs w:val="20"/>
        </w:rPr>
        <w:t>…....</w:t>
      </w:r>
      <w:r w:rsidRPr="00F94E4E">
        <w:rPr>
          <w:rFonts w:ascii="Arial" w:hAnsi="Arial" w:cs="Arial"/>
          <w:sz w:val="20"/>
          <w:szCs w:val="20"/>
        </w:rPr>
        <w:t xml:space="preserve"> stronach kolejno ponumerowanych od nr </w:t>
      </w:r>
      <w:r w:rsidRPr="00F94E4E">
        <w:rPr>
          <w:rFonts w:ascii="Arial" w:hAnsi="Arial" w:cs="Arial"/>
          <w:b/>
          <w:sz w:val="20"/>
          <w:szCs w:val="20"/>
        </w:rPr>
        <w:t>…</w:t>
      </w:r>
      <w:r w:rsidR="00F30C2A" w:rsidRPr="00F94E4E">
        <w:rPr>
          <w:rFonts w:ascii="Arial" w:hAnsi="Arial" w:cs="Arial"/>
          <w:b/>
          <w:sz w:val="20"/>
          <w:szCs w:val="20"/>
        </w:rPr>
        <w:t>…..</w:t>
      </w:r>
      <w:r w:rsidRPr="00F94E4E">
        <w:rPr>
          <w:rFonts w:ascii="Arial" w:hAnsi="Arial" w:cs="Arial"/>
          <w:b/>
          <w:sz w:val="20"/>
          <w:szCs w:val="20"/>
        </w:rPr>
        <w:t xml:space="preserve">.. </w:t>
      </w:r>
      <w:r w:rsidRPr="00F94E4E">
        <w:rPr>
          <w:rFonts w:ascii="Arial" w:hAnsi="Arial" w:cs="Arial"/>
          <w:sz w:val="20"/>
          <w:szCs w:val="20"/>
        </w:rPr>
        <w:t xml:space="preserve">do nr </w:t>
      </w:r>
      <w:r w:rsidRPr="00F94E4E">
        <w:rPr>
          <w:rFonts w:ascii="Arial" w:hAnsi="Arial" w:cs="Arial"/>
          <w:b/>
          <w:sz w:val="20"/>
          <w:szCs w:val="20"/>
        </w:rPr>
        <w:t>…...</w:t>
      </w:r>
      <w:r w:rsidR="00F30C2A" w:rsidRPr="00F94E4E">
        <w:rPr>
          <w:rFonts w:ascii="Arial" w:hAnsi="Arial" w:cs="Arial"/>
          <w:b/>
          <w:sz w:val="20"/>
          <w:szCs w:val="20"/>
        </w:rPr>
        <w:t>......</w:t>
      </w:r>
      <w:r w:rsidRPr="00F94E4E">
        <w:rPr>
          <w:rFonts w:ascii="Arial" w:hAnsi="Arial" w:cs="Arial"/>
          <w:b/>
          <w:sz w:val="20"/>
          <w:szCs w:val="20"/>
        </w:rPr>
        <w:t>.</w:t>
      </w:r>
    </w:p>
    <w:p w14:paraId="4665484C" w14:textId="77777777" w:rsidR="00016153" w:rsidRPr="00F94E4E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4E4E">
        <w:rPr>
          <w:rFonts w:ascii="Arial" w:hAnsi="Arial" w:cs="Arial"/>
          <w:snapToGrid w:val="0"/>
          <w:sz w:val="20"/>
          <w:szCs w:val="20"/>
        </w:rPr>
        <w:t>Załącznikami do niniejszej oferty są:</w:t>
      </w:r>
    </w:p>
    <w:p w14:paraId="36937855" w14:textId="77777777" w:rsidR="00016153" w:rsidRPr="00F94E4E" w:rsidRDefault="00016153" w:rsidP="00EF0FD7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0"/>
        </w:rPr>
      </w:pPr>
      <w:r w:rsidRPr="00F94E4E">
        <w:rPr>
          <w:rFonts w:ascii="Arial" w:hAnsi="Arial" w:cs="Arial"/>
          <w:snapToGrid w:val="0"/>
          <w:sz w:val="20"/>
        </w:rPr>
        <w:t>.........................................................</w:t>
      </w:r>
    </w:p>
    <w:p w14:paraId="527C1DDC" w14:textId="77777777" w:rsidR="00016153" w:rsidRPr="00F94E4E" w:rsidRDefault="00016153" w:rsidP="00EF0FD7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0"/>
        </w:rPr>
      </w:pPr>
      <w:r w:rsidRPr="00F94E4E">
        <w:rPr>
          <w:rFonts w:ascii="Arial" w:hAnsi="Arial" w:cs="Arial"/>
          <w:snapToGrid w:val="0"/>
          <w:sz w:val="20"/>
        </w:rPr>
        <w:t>.........................................................</w:t>
      </w:r>
    </w:p>
    <w:p w14:paraId="7E92579C" w14:textId="77777777" w:rsidR="00F30C2A" w:rsidRPr="00F94E4E" w:rsidRDefault="00F30C2A" w:rsidP="00EF0FD7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0"/>
        </w:rPr>
      </w:pPr>
      <w:r w:rsidRPr="00F94E4E">
        <w:rPr>
          <w:rFonts w:ascii="Arial" w:hAnsi="Arial" w:cs="Arial"/>
          <w:snapToGrid w:val="0"/>
          <w:sz w:val="20"/>
        </w:rPr>
        <w:t>…………………………………………</w:t>
      </w:r>
    </w:p>
    <w:p w14:paraId="4F3801F1" w14:textId="77777777" w:rsidR="00F31701" w:rsidRPr="00F94E4E" w:rsidRDefault="00142B56" w:rsidP="00EF0FD7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0"/>
        </w:rPr>
      </w:pPr>
      <w:r w:rsidRPr="00F94E4E">
        <w:rPr>
          <w:rFonts w:ascii="Arial" w:hAnsi="Arial" w:cs="Arial"/>
          <w:snapToGrid w:val="0"/>
          <w:sz w:val="20"/>
        </w:rPr>
        <w:t>…………………………………………</w:t>
      </w:r>
    </w:p>
    <w:p w14:paraId="32AF6793" w14:textId="77777777" w:rsidR="00F85AFE" w:rsidRPr="00F94E4E" w:rsidRDefault="00F85AFE" w:rsidP="00EF0FD7">
      <w:pPr>
        <w:pStyle w:val="Lista5"/>
        <w:spacing w:line="276" w:lineRule="auto"/>
        <w:ind w:left="0" w:firstLine="0"/>
        <w:rPr>
          <w:rFonts w:ascii="Arial" w:hAnsi="Arial" w:cs="Arial"/>
          <w:snapToGrid w:val="0"/>
          <w:sz w:val="20"/>
        </w:rPr>
      </w:pPr>
    </w:p>
    <w:p w14:paraId="0E2530E5" w14:textId="77777777" w:rsidR="00F85AFE" w:rsidRPr="00F94E4E" w:rsidRDefault="00F85AFE" w:rsidP="00E40864">
      <w:pPr>
        <w:pStyle w:val="Lista5"/>
        <w:spacing w:line="276" w:lineRule="auto"/>
        <w:ind w:left="0" w:firstLine="0"/>
        <w:jc w:val="both"/>
        <w:rPr>
          <w:rFonts w:ascii="Arial" w:hAnsi="Arial" w:cs="Arial"/>
          <w:snapToGrid w:val="0"/>
          <w:sz w:val="20"/>
        </w:rPr>
      </w:pPr>
    </w:p>
    <w:p w14:paraId="43D18766" w14:textId="77777777" w:rsidR="004301EB" w:rsidRPr="00F94E4E" w:rsidRDefault="004301EB" w:rsidP="00E40864">
      <w:pPr>
        <w:pStyle w:val="Lista5"/>
        <w:spacing w:line="276" w:lineRule="auto"/>
        <w:ind w:left="284" w:hanging="284"/>
        <w:jc w:val="both"/>
        <w:rPr>
          <w:rFonts w:ascii="Arial" w:hAnsi="Arial" w:cs="Arial"/>
          <w:snapToGrid w:val="0"/>
          <w:sz w:val="16"/>
          <w:szCs w:val="16"/>
        </w:rPr>
      </w:pPr>
      <w:r w:rsidRPr="00F94E4E">
        <w:rPr>
          <w:rFonts w:ascii="Arial" w:hAnsi="Arial" w:cs="Arial"/>
          <w:snapToGrid w:val="0"/>
          <w:sz w:val="16"/>
          <w:szCs w:val="16"/>
        </w:rPr>
        <w:t>* niepotrzebne skreślić</w:t>
      </w:r>
    </w:p>
    <w:p w14:paraId="58443576" w14:textId="77777777" w:rsidR="004301EB" w:rsidRPr="00F94E4E" w:rsidRDefault="004301EB" w:rsidP="00E40864">
      <w:pPr>
        <w:pStyle w:val="Lista5"/>
        <w:ind w:left="142" w:hanging="142"/>
        <w:jc w:val="both"/>
        <w:rPr>
          <w:rFonts w:ascii="Arial" w:hAnsi="Arial" w:cs="Arial"/>
          <w:snapToGrid w:val="0"/>
          <w:sz w:val="16"/>
          <w:szCs w:val="16"/>
        </w:rPr>
      </w:pPr>
      <w:r w:rsidRPr="00F94E4E">
        <w:rPr>
          <w:rFonts w:ascii="Arial" w:hAnsi="Arial" w:cs="Arial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BC3CECD" w14:textId="77777777" w:rsidR="004301EB" w:rsidRPr="00F94E4E" w:rsidRDefault="004301EB" w:rsidP="00E40864">
      <w:pPr>
        <w:pStyle w:val="Lista5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F94E4E">
        <w:rPr>
          <w:rFonts w:ascii="Arial" w:hAnsi="Arial" w:cs="Arial"/>
          <w:b/>
          <w:sz w:val="16"/>
          <w:szCs w:val="16"/>
          <w:vertAlign w:val="superscript"/>
        </w:rPr>
        <w:t>1)</w:t>
      </w:r>
      <w:r w:rsidRPr="00F94E4E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1E16DA2" w14:textId="77777777" w:rsidR="004301EB" w:rsidRPr="00F94E4E" w:rsidRDefault="004301EB" w:rsidP="00EF0FD7">
      <w:pPr>
        <w:pStyle w:val="Lista5"/>
        <w:spacing w:line="276" w:lineRule="auto"/>
        <w:ind w:left="0" w:firstLine="0"/>
        <w:rPr>
          <w:rFonts w:ascii="Arial" w:hAnsi="Arial" w:cs="Arial"/>
          <w:sz w:val="16"/>
          <w:szCs w:val="16"/>
        </w:rPr>
      </w:pPr>
    </w:p>
    <w:sectPr w:rsidR="004301EB" w:rsidRPr="00F94E4E" w:rsidSect="003046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21" w:right="1418" w:bottom="1702" w:left="1418" w:header="426" w:footer="5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AC4DB" w14:textId="77777777" w:rsidR="00015D67" w:rsidRDefault="00015D67">
      <w:r>
        <w:separator/>
      </w:r>
    </w:p>
  </w:endnote>
  <w:endnote w:type="continuationSeparator" w:id="0">
    <w:p w14:paraId="173B472C" w14:textId="77777777" w:rsidR="00015D67" w:rsidRDefault="00015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1DA90" w14:textId="77777777" w:rsidR="000C25EB" w:rsidRDefault="000C25E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2A991C" w14:textId="77777777"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56636" w14:textId="77777777" w:rsidR="00127BB7" w:rsidRDefault="00127BB7" w:rsidP="00127BB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>być podpisana kwalifikowanym podpisem elektronicznym</w:t>
    </w:r>
    <w:r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51C734C6" w14:textId="427AF714" w:rsidR="000C25EB" w:rsidRPr="004050DD" w:rsidRDefault="000C25EB" w:rsidP="00016153">
    <w:pPr>
      <w:pStyle w:val="Nagwek"/>
      <w:jc w:val="right"/>
      <w:rPr>
        <w:rFonts w:ascii="Cambria" w:hAnsi="Cambria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B0A58" w14:textId="2131AC04" w:rsidR="00771C89" w:rsidRDefault="00771C89" w:rsidP="00771C89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 xml:space="preserve">być podpisana </w:t>
    </w:r>
    <w:r w:rsidR="00127BB7" w:rsidRPr="008C2B2C">
      <w:rPr>
        <w:rFonts w:ascii="Courier New" w:hAnsi="Courier New" w:cs="Courier New"/>
        <w:b/>
        <w:sz w:val="18"/>
        <w:szCs w:val="18"/>
        <w:highlight w:val="yellow"/>
      </w:rPr>
      <w:t>kwalifikowanym podpisem elektronicznym</w:t>
    </w:r>
    <w:r w:rsidR="00127BB7"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="00127BB7"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="00127BB7"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3470B4F6" w14:textId="77777777" w:rsidR="00771C89" w:rsidRPr="00771C89" w:rsidRDefault="00771C89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FDBC7" w14:textId="77777777" w:rsidR="00015D67" w:rsidRDefault="00015D67">
      <w:r>
        <w:separator/>
      </w:r>
    </w:p>
  </w:footnote>
  <w:footnote w:type="continuationSeparator" w:id="0">
    <w:p w14:paraId="7B1947A3" w14:textId="77777777" w:rsidR="00015D67" w:rsidRDefault="00015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10670" w14:textId="77777777" w:rsidR="00F575BF" w:rsidRDefault="00F575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3797E" w14:textId="77777777" w:rsidR="00FD5023" w:rsidRPr="00AD33A7" w:rsidRDefault="00FD5023" w:rsidP="00FD5023">
    <w:pPr>
      <w:rPr>
        <w:rFonts w:ascii="Cambria" w:hAnsi="Cambria"/>
        <w:sz w:val="18"/>
        <w:szCs w:val="18"/>
      </w:rPr>
    </w:pPr>
  </w:p>
  <w:p w14:paraId="5CA0AD5C" w14:textId="4AB1385D" w:rsidR="000C25EB" w:rsidRPr="00FD5023" w:rsidRDefault="00771C89" w:rsidP="00771C8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szCs w:val="20"/>
      </w:rPr>
    </w:pPr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1AADA" w14:textId="5011EDE8" w:rsidR="007D20F7" w:rsidRPr="00B65ADF" w:rsidRDefault="00307E4B" w:rsidP="007D20F7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  <w:lang w:val="pl-PL"/>
      </w:rPr>
    </w:pPr>
    <w:bookmarkStart w:id="0" w:name="_Hlk67761857"/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Nr </w:t>
    </w:r>
    <w:r w:rsidR="00D8067A">
      <w:rPr>
        <w:rFonts w:ascii="Cambria" w:eastAsia="Times-Roman" w:hAnsi="Cambria" w:cs="Arial"/>
        <w:bCs/>
        <w:iCs/>
        <w:sz w:val="20"/>
        <w:szCs w:val="20"/>
        <w:lang w:val="pl-PL"/>
      </w:rPr>
      <w:t>referencyjny</w:t>
    </w:r>
    <w:r w:rsidR="006D24F0"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  <w:r w:rsidRPr="00CD2A35"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  <w:r w:rsidR="007D20F7" w:rsidRPr="00CD2A35">
      <w:rPr>
        <w:rFonts w:ascii="Cambria" w:eastAsia="Times-Roman" w:hAnsi="Cambria" w:cs="Arial"/>
        <w:bCs/>
        <w:iCs/>
        <w:sz w:val="20"/>
        <w:szCs w:val="20"/>
      </w:rPr>
      <w:t>:</w:t>
    </w:r>
    <w:r w:rsidR="007D20F7" w:rsidRPr="00CD2A35"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  <w:r w:rsidR="00F575BF">
      <w:rPr>
        <w:rFonts w:ascii="Cambria" w:eastAsia="Times-Roman" w:hAnsi="Cambria" w:cs="Arial"/>
        <w:bCs/>
        <w:iCs/>
        <w:sz w:val="20"/>
        <w:szCs w:val="20"/>
        <w:lang w:val="pl-PL"/>
      </w:rPr>
      <w:t>IOS.271.1.2022</w:t>
    </w:r>
  </w:p>
  <w:bookmarkEnd w:id="0"/>
  <w:p w14:paraId="1E644BE8" w14:textId="77777777" w:rsidR="00A46408" w:rsidRPr="007D20F7" w:rsidRDefault="00A46408" w:rsidP="007D20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152AB3"/>
    <w:multiLevelType w:val="hybridMultilevel"/>
    <w:tmpl w:val="25381DF8"/>
    <w:lvl w:ilvl="0" w:tplc="7898D9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9F4912"/>
    <w:multiLevelType w:val="hybridMultilevel"/>
    <w:tmpl w:val="D5D00F88"/>
    <w:lvl w:ilvl="0" w:tplc="5548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4773A7A"/>
    <w:multiLevelType w:val="hybridMultilevel"/>
    <w:tmpl w:val="46A47242"/>
    <w:lvl w:ilvl="0" w:tplc="F13AE5B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43"/>
  </w:num>
  <w:num w:numId="3">
    <w:abstractNumId w:val="30"/>
  </w:num>
  <w:num w:numId="4">
    <w:abstractNumId w:val="26"/>
  </w:num>
  <w:num w:numId="5">
    <w:abstractNumId w:val="19"/>
  </w:num>
  <w:num w:numId="6">
    <w:abstractNumId w:val="33"/>
  </w:num>
  <w:num w:numId="7">
    <w:abstractNumId w:val="38"/>
  </w:num>
  <w:num w:numId="8">
    <w:abstractNumId w:val="24"/>
  </w:num>
  <w:num w:numId="9">
    <w:abstractNumId w:val="50"/>
  </w:num>
  <w:num w:numId="10">
    <w:abstractNumId w:val="56"/>
  </w:num>
  <w:num w:numId="11">
    <w:abstractNumId w:val="20"/>
  </w:num>
  <w:num w:numId="12">
    <w:abstractNumId w:val="54"/>
  </w:num>
  <w:num w:numId="13">
    <w:abstractNumId w:val="55"/>
  </w:num>
  <w:num w:numId="14">
    <w:abstractNumId w:val="12"/>
  </w:num>
  <w:num w:numId="15">
    <w:abstractNumId w:val="28"/>
  </w:num>
  <w:num w:numId="16">
    <w:abstractNumId w:val="32"/>
  </w:num>
  <w:num w:numId="17">
    <w:abstractNumId w:val="49"/>
  </w:num>
  <w:num w:numId="18">
    <w:abstractNumId w:val="22"/>
  </w:num>
  <w:num w:numId="19">
    <w:abstractNumId w:val="13"/>
  </w:num>
  <w:num w:numId="20">
    <w:abstractNumId w:val="17"/>
  </w:num>
  <w:num w:numId="21">
    <w:abstractNumId w:val="44"/>
  </w:num>
  <w:num w:numId="22">
    <w:abstractNumId w:val="18"/>
  </w:num>
  <w:num w:numId="23">
    <w:abstractNumId w:val="48"/>
  </w:num>
  <w:num w:numId="24">
    <w:abstractNumId w:val="46"/>
  </w:num>
  <w:num w:numId="25">
    <w:abstractNumId w:val="21"/>
  </w:num>
  <w:num w:numId="26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2"/>
  </w:num>
  <w:num w:numId="32">
    <w:abstractNumId w:val="10"/>
  </w:num>
  <w:num w:numId="33">
    <w:abstractNumId w:val="29"/>
  </w:num>
  <w:num w:numId="34">
    <w:abstractNumId w:val="45"/>
  </w:num>
  <w:num w:numId="35">
    <w:abstractNumId w:val="16"/>
  </w:num>
  <w:num w:numId="36">
    <w:abstractNumId w:val="53"/>
  </w:num>
  <w:num w:numId="37">
    <w:abstractNumId w:val="14"/>
  </w:num>
  <w:num w:numId="38">
    <w:abstractNumId w:val="9"/>
  </w:num>
  <w:num w:numId="39">
    <w:abstractNumId w:val="25"/>
  </w:num>
  <w:num w:numId="40">
    <w:abstractNumId w:val="40"/>
  </w:num>
  <w:num w:numId="41">
    <w:abstractNumId w:val="34"/>
  </w:num>
  <w:num w:numId="4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  <w:num w:numId="44">
    <w:abstractNumId w:val="11"/>
  </w:num>
  <w:num w:numId="45">
    <w:abstractNumId w:val="15"/>
  </w:num>
  <w:num w:numId="46">
    <w:abstractNumId w:val="27"/>
  </w:num>
  <w:num w:numId="47">
    <w:abstractNumId w:val="51"/>
  </w:num>
  <w:num w:numId="48">
    <w:abstractNumId w:val="23"/>
  </w:num>
  <w:num w:numId="49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10E65"/>
    <w:rsid w:val="00015D67"/>
    <w:rsid w:val="00016153"/>
    <w:rsid w:val="000231AC"/>
    <w:rsid w:val="000239BF"/>
    <w:rsid w:val="000239D4"/>
    <w:rsid w:val="00023F47"/>
    <w:rsid w:val="00025659"/>
    <w:rsid w:val="00026E3B"/>
    <w:rsid w:val="00027CE9"/>
    <w:rsid w:val="0003008B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6EC"/>
    <w:rsid w:val="00063849"/>
    <w:rsid w:val="000654DE"/>
    <w:rsid w:val="0006639C"/>
    <w:rsid w:val="000675E7"/>
    <w:rsid w:val="00070743"/>
    <w:rsid w:val="000726CE"/>
    <w:rsid w:val="0007488E"/>
    <w:rsid w:val="00075847"/>
    <w:rsid w:val="00080D85"/>
    <w:rsid w:val="00084151"/>
    <w:rsid w:val="000858B3"/>
    <w:rsid w:val="00090A82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2EE7"/>
    <w:rsid w:val="000B37AC"/>
    <w:rsid w:val="000C152C"/>
    <w:rsid w:val="000C1907"/>
    <w:rsid w:val="000C1FE3"/>
    <w:rsid w:val="000C25EB"/>
    <w:rsid w:val="000C2A84"/>
    <w:rsid w:val="000C3646"/>
    <w:rsid w:val="000D40FD"/>
    <w:rsid w:val="000D4EBA"/>
    <w:rsid w:val="000E05B9"/>
    <w:rsid w:val="000E05C1"/>
    <w:rsid w:val="000E18DD"/>
    <w:rsid w:val="000E4E2A"/>
    <w:rsid w:val="000E7F53"/>
    <w:rsid w:val="0010294D"/>
    <w:rsid w:val="00102A85"/>
    <w:rsid w:val="00102C0C"/>
    <w:rsid w:val="00103155"/>
    <w:rsid w:val="001054D9"/>
    <w:rsid w:val="00113222"/>
    <w:rsid w:val="00114AAA"/>
    <w:rsid w:val="00114EE9"/>
    <w:rsid w:val="00115D22"/>
    <w:rsid w:val="001201D6"/>
    <w:rsid w:val="001218E1"/>
    <w:rsid w:val="00122276"/>
    <w:rsid w:val="00126E65"/>
    <w:rsid w:val="00127BB7"/>
    <w:rsid w:val="00131262"/>
    <w:rsid w:val="00134702"/>
    <w:rsid w:val="001357B0"/>
    <w:rsid w:val="00135BB5"/>
    <w:rsid w:val="00136D09"/>
    <w:rsid w:val="00137870"/>
    <w:rsid w:val="001405D1"/>
    <w:rsid w:val="00140DF0"/>
    <w:rsid w:val="00142B56"/>
    <w:rsid w:val="00143610"/>
    <w:rsid w:val="0014366A"/>
    <w:rsid w:val="00145F79"/>
    <w:rsid w:val="0014707D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720B9"/>
    <w:rsid w:val="0017416A"/>
    <w:rsid w:val="00174344"/>
    <w:rsid w:val="001816EE"/>
    <w:rsid w:val="00183B7F"/>
    <w:rsid w:val="001866AD"/>
    <w:rsid w:val="00191FF7"/>
    <w:rsid w:val="00192C7B"/>
    <w:rsid w:val="00194CF3"/>
    <w:rsid w:val="00197122"/>
    <w:rsid w:val="001979DB"/>
    <w:rsid w:val="001A01C8"/>
    <w:rsid w:val="001A1117"/>
    <w:rsid w:val="001A3CF0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5F32"/>
    <w:rsid w:val="001D6CF9"/>
    <w:rsid w:val="001E314A"/>
    <w:rsid w:val="001E319E"/>
    <w:rsid w:val="001E6C02"/>
    <w:rsid w:val="001E6F19"/>
    <w:rsid w:val="001E7DDE"/>
    <w:rsid w:val="001F05AA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060F1"/>
    <w:rsid w:val="00207F9E"/>
    <w:rsid w:val="0021097F"/>
    <w:rsid w:val="00211D44"/>
    <w:rsid w:val="00213968"/>
    <w:rsid w:val="002232E2"/>
    <w:rsid w:val="00223750"/>
    <w:rsid w:val="00223ABE"/>
    <w:rsid w:val="002248A3"/>
    <w:rsid w:val="00224C77"/>
    <w:rsid w:val="00225324"/>
    <w:rsid w:val="00226348"/>
    <w:rsid w:val="00227E39"/>
    <w:rsid w:val="00233770"/>
    <w:rsid w:val="0023487A"/>
    <w:rsid w:val="00235B00"/>
    <w:rsid w:val="00236A98"/>
    <w:rsid w:val="00241C6C"/>
    <w:rsid w:val="002447F6"/>
    <w:rsid w:val="00246A11"/>
    <w:rsid w:val="00252051"/>
    <w:rsid w:val="00255734"/>
    <w:rsid w:val="00256EDD"/>
    <w:rsid w:val="00257369"/>
    <w:rsid w:val="00261B89"/>
    <w:rsid w:val="002651E9"/>
    <w:rsid w:val="0026568F"/>
    <w:rsid w:val="0026697F"/>
    <w:rsid w:val="0026706B"/>
    <w:rsid w:val="002678AB"/>
    <w:rsid w:val="00271D38"/>
    <w:rsid w:val="00272E2B"/>
    <w:rsid w:val="00274347"/>
    <w:rsid w:val="002814D4"/>
    <w:rsid w:val="002837ED"/>
    <w:rsid w:val="002858C6"/>
    <w:rsid w:val="0029217F"/>
    <w:rsid w:val="002953C0"/>
    <w:rsid w:val="002A2237"/>
    <w:rsid w:val="002A2640"/>
    <w:rsid w:val="002A4CEF"/>
    <w:rsid w:val="002A5876"/>
    <w:rsid w:val="002A7F4E"/>
    <w:rsid w:val="002B6740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E27FD"/>
    <w:rsid w:val="002E3EB2"/>
    <w:rsid w:val="002F0291"/>
    <w:rsid w:val="002F16D6"/>
    <w:rsid w:val="002F26C4"/>
    <w:rsid w:val="002F294C"/>
    <w:rsid w:val="002F79CA"/>
    <w:rsid w:val="00302515"/>
    <w:rsid w:val="00302B07"/>
    <w:rsid w:val="00304675"/>
    <w:rsid w:val="003062AC"/>
    <w:rsid w:val="00307E4B"/>
    <w:rsid w:val="00310A34"/>
    <w:rsid w:val="0031250C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50282"/>
    <w:rsid w:val="00351E47"/>
    <w:rsid w:val="00353E34"/>
    <w:rsid w:val="00354735"/>
    <w:rsid w:val="003563B4"/>
    <w:rsid w:val="003600E2"/>
    <w:rsid w:val="00362C90"/>
    <w:rsid w:val="00364AEE"/>
    <w:rsid w:val="00365834"/>
    <w:rsid w:val="00366345"/>
    <w:rsid w:val="00366630"/>
    <w:rsid w:val="003670B4"/>
    <w:rsid w:val="00367880"/>
    <w:rsid w:val="00367A44"/>
    <w:rsid w:val="003736AF"/>
    <w:rsid w:val="003809D8"/>
    <w:rsid w:val="00382285"/>
    <w:rsid w:val="00382504"/>
    <w:rsid w:val="00383D3C"/>
    <w:rsid w:val="00385450"/>
    <w:rsid w:val="003862C4"/>
    <w:rsid w:val="00386C8E"/>
    <w:rsid w:val="00387243"/>
    <w:rsid w:val="00392B0F"/>
    <w:rsid w:val="00392B43"/>
    <w:rsid w:val="00392F4F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E134C"/>
    <w:rsid w:val="003E464A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10D38"/>
    <w:rsid w:val="0041331B"/>
    <w:rsid w:val="00413D44"/>
    <w:rsid w:val="00414CF9"/>
    <w:rsid w:val="00414F47"/>
    <w:rsid w:val="004174D2"/>
    <w:rsid w:val="00420580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6E4C"/>
    <w:rsid w:val="0047062C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25D2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B49"/>
    <w:rsid w:val="004C6EE4"/>
    <w:rsid w:val="004D4CCE"/>
    <w:rsid w:val="004D63E9"/>
    <w:rsid w:val="004E3410"/>
    <w:rsid w:val="004E381F"/>
    <w:rsid w:val="004E4827"/>
    <w:rsid w:val="004E5DD6"/>
    <w:rsid w:val="004E6D1D"/>
    <w:rsid w:val="004E7F7A"/>
    <w:rsid w:val="004F1DB6"/>
    <w:rsid w:val="004F31B5"/>
    <w:rsid w:val="004F4AC8"/>
    <w:rsid w:val="004F6C26"/>
    <w:rsid w:val="005021E7"/>
    <w:rsid w:val="005038D7"/>
    <w:rsid w:val="005075A1"/>
    <w:rsid w:val="005101DD"/>
    <w:rsid w:val="00510327"/>
    <w:rsid w:val="00511D6F"/>
    <w:rsid w:val="005127C5"/>
    <w:rsid w:val="005128AA"/>
    <w:rsid w:val="00512AA2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3F11"/>
    <w:rsid w:val="005748ED"/>
    <w:rsid w:val="00580642"/>
    <w:rsid w:val="00581CA3"/>
    <w:rsid w:val="00582873"/>
    <w:rsid w:val="00582D56"/>
    <w:rsid w:val="005861B3"/>
    <w:rsid w:val="00586F80"/>
    <w:rsid w:val="005870B8"/>
    <w:rsid w:val="00590A2F"/>
    <w:rsid w:val="00590EC3"/>
    <w:rsid w:val="005916C5"/>
    <w:rsid w:val="005921A0"/>
    <w:rsid w:val="00592FE4"/>
    <w:rsid w:val="00593ACF"/>
    <w:rsid w:val="00595F14"/>
    <w:rsid w:val="00596470"/>
    <w:rsid w:val="00596C55"/>
    <w:rsid w:val="005A1915"/>
    <w:rsid w:val="005A3AF6"/>
    <w:rsid w:val="005A4EF6"/>
    <w:rsid w:val="005A7D9C"/>
    <w:rsid w:val="005B0EC6"/>
    <w:rsid w:val="005B588A"/>
    <w:rsid w:val="005B659A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E0085"/>
    <w:rsid w:val="005E109B"/>
    <w:rsid w:val="005E25BB"/>
    <w:rsid w:val="005F0999"/>
    <w:rsid w:val="005F248D"/>
    <w:rsid w:val="005F3C52"/>
    <w:rsid w:val="005F51FC"/>
    <w:rsid w:val="005F53FF"/>
    <w:rsid w:val="005F5656"/>
    <w:rsid w:val="005F71D8"/>
    <w:rsid w:val="00601FA4"/>
    <w:rsid w:val="006042A2"/>
    <w:rsid w:val="00606915"/>
    <w:rsid w:val="00607529"/>
    <w:rsid w:val="00607E94"/>
    <w:rsid w:val="006111A3"/>
    <w:rsid w:val="006230E3"/>
    <w:rsid w:val="00625F95"/>
    <w:rsid w:val="00631F41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10ED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693C"/>
    <w:rsid w:val="006B004E"/>
    <w:rsid w:val="006B17B0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B73"/>
    <w:rsid w:val="006D0804"/>
    <w:rsid w:val="006D2130"/>
    <w:rsid w:val="006D24F0"/>
    <w:rsid w:val="006D262F"/>
    <w:rsid w:val="006D2F13"/>
    <w:rsid w:val="006D4C80"/>
    <w:rsid w:val="006D741B"/>
    <w:rsid w:val="006E2914"/>
    <w:rsid w:val="006E2960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AA5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0CF"/>
    <w:rsid w:val="00770C2E"/>
    <w:rsid w:val="00771C89"/>
    <w:rsid w:val="0077405F"/>
    <w:rsid w:val="007763E7"/>
    <w:rsid w:val="00777472"/>
    <w:rsid w:val="00780A2C"/>
    <w:rsid w:val="00782C86"/>
    <w:rsid w:val="00784738"/>
    <w:rsid w:val="007849D0"/>
    <w:rsid w:val="007877E3"/>
    <w:rsid w:val="00787E16"/>
    <w:rsid w:val="00790524"/>
    <w:rsid w:val="00792EE6"/>
    <w:rsid w:val="00793775"/>
    <w:rsid w:val="0079444B"/>
    <w:rsid w:val="00795888"/>
    <w:rsid w:val="007A0335"/>
    <w:rsid w:val="007A7C26"/>
    <w:rsid w:val="007B21B2"/>
    <w:rsid w:val="007B4461"/>
    <w:rsid w:val="007C0CCF"/>
    <w:rsid w:val="007C4815"/>
    <w:rsid w:val="007C73C6"/>
    <w:rsid w:val="007D20F7"/>
    <w:rsid w:val="007D29F5"/>
    <w:rsid w:val="007D2EDC"/>
    <w:rsid w:val="007D5D10"/>
    <w:rsid w:val="007D6FDF"/>
    <w:rsid w:val="007E08D6"/>
    <w:rsid w:val="007E4294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4FED"/>
    <w:rsid w:val="008079C8"/>
    <w:rsid w:val="00807F68"/>
    <w:rsid w:val="00810A21"/>
    <w:rsid w:val="00811081"/>
    <w:rsid w:val="008115F9"/>
    <w:rsid w:val="00812831"/>
    <w:rsid w:val="008215CC"/>
    <w:rsid w:val="00822E62"/>
    <w:rsid w:val="00823981"/>
    <w:rsid w:val="00824F4A"/>
    <w:rsid w:val="00825EA0"/>
    <w:rsid w:val="00826C7F"/>
    <w:rsid w:val="00832BB5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48DD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908"/>
    <w:rsid w:val="00886F1B"/>
    <w:rsid w:val="00892186"/>
    <w:rsid w:val="0089236A"/>
    <w:rsid w:val="00896C0F"/>
    <w:rsid w:val="008A0763"/>
    <w:rsid w:val="008A10C0"/>
    <w:rsid w:val="008A1345"/>
    <w:rsid w:val="008A27B1"/>
    <w:rsid w:val="008A41DF"/>
    <w:rsid w:val="008A41F0"/>
    <w:rsid w:val="008A44FF"/>
    <w:rsid w:val="008B11F9"/>
    <w:rsid w:val="008B3B91"/>
    <w:rsid w:val="008B504A"/>
    <w:rsid w:val="008B56C6"/>
    <w:rsid w:val="008B7A42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5B27"/>
    <w:rsid w:val="008F0BFB"/>
    <w:rsid w:val="008F0D60"/>
    <w:rsid w:val="008F1BB3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2731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4A9A"/>
    <w:rsid w:val="00936437"/>
    <w:rsid w:val="00937018"/>
    <w:rsid w:val="009370DA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4FD5"/>
    <w:rsid w:val="009660DD"/>
    <w:rsid w:val="00966BB2"/>
    <w:rsid w:val="009829D9"/>
    <w:rsid w:val="00983423"/>
    <w:rsid w:val="00983D87"/>
    <w:rsid w:val="00985F22"/>
    <w:rsid w:val="0098603A"/>
    <w:rsid w:val="00990C28"/>
    <w:rsid w:val="009952C7"/>
    <w:rsid w:val="009970AA"/>
    <w:rsid w:val="009A0530"/>
    <w:rsid w:val="009A0A84"/>
    <w:rsid w:val="009A410D"/>
    <w:rsid w:val="009A48CD"/>
    <w:rsid w:val="009A4C9A"/>
    <w:rsid w:val="009A5616"/>
    <w:rsid w:val="009A63E0"/>
    <w:rsid w:val="009B4269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C0A"/>
    <w:rsid w:val="009E13F4"/>
    <w:rsid w:val="009E321D"/>
    <w:rsid w:val="009E3C0C"/>
    <w:rsid w:val="009E6B1D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2B36"/>
    <w:rsid w:val="00A25019"/>
    <w:rsid w:val="00A266B8"/>
    <w:rsid w:val="00A30E35"/>
    <w:rsid w:val="00A3160B"/>
    <w:rsid w:val="00A330D6"/>
    <w:rsid w:val="00A33198"/>
    <w:rsid w:val="00A36B36"/>
    <w:rsid w:val="00A3787E"/>
    <w:rsid w:val="00A4101C"/>
    <w:rsid w:val="00A431D6"/>
    <w:rsid w:val="00A45ED0"/>
    <w:rsid w:val="00A46408"/>
    <w:rsid w:val="00A46A06"/>
    <w:rsid w:val="00A578F5"/>
    <w:rsid w:val="00A6013A"/>
    <w:rsid w:val="00A62E79"/>
    <w:rsid w:val="00A70ABC"/>
    <w:rsid w:val="00A71CB4"/>
    <w:rsid w:val="00A72986"/>
    <w:rsid w:val="00A7299C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2527"/>
    <w:rsid w:val="00AB3D1E"/>
    <w:rsid w:val="00AC2D83"/>
    <w:rsid w:val="00AC4555"/>
    <w:rsid w:val="00AC4C9D"/>
    <w:rsid w:val="00AC5669"/>
    <w:rsid w:val="00AC754C"/>
    <w:rsid w:val="00AC780F"/>
    <w:rsid w:val="00AC7C81"/>
    <w:rsid w:val="00AD1D8F"/>
    <w:rsid w:val="00AD34D0"/>
    <w:rsid w:val="00AD3D26"/>
    <w:rsid w:val="00AD55FC"/>
    <w:rsid w:val="00AE02C5"/>
    <w:rsid w:val="00AE1DEB"/>
    <w:rsid w:val="00AE1FD9"/>
    <w:rsid w:val="00AE25F5"/>
    <w:rsid w:val="00AE267D"/>
    <w:rsid w:val="00AE3179"/>
    <w:rsid w:val="00AE5AB8"/>
    <w:rsid w:val="00AE6EDA"/>
    <w:rsid w:val="00AE6FEB"/>
    <w:rsid w:val="00AF0521"/>
    <w:rsid w:val="00AF22BE"/>
    <w:rsid w:val="00AF2E5E"/>
    <w:rsid w:val="00AF4F4E"/>
    <w:rsid w:val="00AF6582"/>
    <w:rsid w:val="00B01A2A"/>
    <w:rsid w:val="00B02E5B"/>
    <w:rsid w:val="00B0402C"/>
    <w:rsid w:val="00B04961"/>
    <w:rsid w:val="00B04CF4"/>
    <w:rsid w:val="00B04E14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3BC5"/>
    <w:rsid w:val="00B44508"/>
    <w:rsid w:val="00B4506D"/>
    <w:rsid w:val="00B47146"/>
    <w:rsid w:val="00B47214"/>
    <w:rsid w:val="00B500CD"/>
    <w:rsid w:val="00B51547"/>
    <w:rsid w:val="00B52161"/>
    <w:rsid w:val="00B5465B"/>
    <w:rsid w:val="00B55B34"/>
    <w:rsid w:val="00B57C21"/>
    <w:rsid w:val="00B604FC"/>
    <w:rsid w:val="00B6181B"/>
    <w:rsid w:val="00B64E61"/>
    <w:rsid w:val="00B66728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A0FBA"/>
    <w:rsid w:val="00BA1A68"/>
    <w:rsid w:val="00BA1A8D"/>
    <w:rsid w:val="00BA2601"/>
    <w:rsid w:val="00BA3337"/>
    <w:rsid w:val="00BA4BBD"/>
    <w:rsid w:val="00BA5C7E"/>
    <w:rsid w:val="00BB19B8"/>
    <w:rsid w:val="00BB2056"/>
    <w:rsid w:val="00BB5390"/>
    <w:rsid w:val="00BB7015"/>
    <w:rsid w:val="00BC077D"/>
    <w:rsid w:val="00BC4A55"/>
    <w:rsid w:val="00BD0D28"/>
    <w:rsid w:val="00BD1112"/>
    <w:rsid w:val="00BD1B85"/>
    <w:rsid w:val="00BD2D8F"/>
    <w:rsid w:val="00BD7949"/>
    <w:rsid w:val="00BE0528"/>
    <w:rsid w:val="00BE087A"/>
    <w:rsid w:val="00BE0A7B"/>
    <w:rsid w:val="00BE1F84"/>
    <w:rsid w:val="00BE28EE"/>
    <w:rsid w:val="00BE38A8"/>
    <w:rsid w:val="00BF15F1"/>
    <w:rsid w:val="00BF1BAE"/>
    <w:rsid w:val="00BF2F81"/>
    <w:rsid w:val="00BF3244"/>
    <w:rsid w:val="00BF353D"/>
    <w:rsid w:val="00BF78FD"/>
    <w:rsid w:val="00BF7BD6"/>
    <w:rsid w:val="00C00603"/>
    <w:rsid w:val="00C015A6"/>
    <w:rsid w:val="00C015DF"/>
    <w:rsid w:val="00C0164D"/>
    <w:rsid w:val="00C02FE9"/>
    <w:rsid w:val="00C10042"/>
    <w:rsid w:val="00C10098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28FC"/>
    <w:rsid w:val="00C4348A"/>
    <w:rsid w:val="00C451BB"/>
    <w:rsid w:val="00C477A8"/>
    <w:rsid w:val="00C51F8C"/>
    <w:rsid w:val="00C5533B"/>
    <w:rsid w:val="00C57F0E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B7"/>
    <w:rsid w:val="00C734AB"/>
    <w:rsid w:val="00C74421"/>
    <w:rsid w:val="00C7601A"/>
    <w:rsid w:val="00C810D6"/>
    <w:rsid w:val="00C8153F"/>
    <w:rsid w:val="00C82F0B"/>
    <w:rsid w:val="00C82F8E"/>
    <w:rsid w:val="00C9266C"/>
    <w:rsid w:val="00C97C1D"/>
    <w:rsid w:val="00CA09A2"/>
    <w:rsid w:val="00CA152F"/>
    <w:rsid w:val="00CA391A"/>
    <w:rsid w:val="00CA4619"/>
    <w:rsid w:val="00CB13AC"/>
    <w:rsid w:val="00CB49E0"/>
    <w:rsid w:val="00CB6C60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6773"/>
    <w:rsid w:val="00CE1BA2"/>
    <w:rsid w:val="00CE1F34"/>
    <w:rsid w:val="00CE2168"/>
    <w:rsid w:val="00CE222D"/>
    <w:rsid w:val="00CE37D9"/>
    <w:rsid w:val="00CE4C78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D00567"/>
    <w:rsid w:val="00D024C6"/>
    <w:rsid w:val="00D04517"/>
    <w:rsid w:val="00D047F6"/>
    <w:rsid w:val="00D0511E"/>
    <w:rsid w:val="00D1025F"/>
    <w:rsid w:val="00D120AD"/>
    <w:rsid w:val="00D12DCC"/>
    <w:rsid w:val="00D14073"/>
    <w:rsid w:val="00D1415B"/>
    <w:rsid w:val="00D14DCB"/>
    <w:rsid w:val="00D16E6D"/>
    <w:rsid w:val="00D2408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2743"/>
    <w:rsid w:val="00D43B7C"/>
    <w:rsid w:val="00D45251"/>
    <w:rsid w:val="00D45FA3"/>
    <w:rsid w:val="00D4687A"/>
    <w:rsid w:val="00D46968"/>
    <w:rsid w:val="00D46CA6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67A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CF7"/>
    <w:rsid w:val="00D9416F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79B"/>
    <w:rsid w:val="00E34B1B"/>
    <w:rsid w:val="00E359BD"/>
    <w:rsid w:val="00E35D31"/>
    <w:rsid w:val="00E3633F"/>
    <w:rsid w:val="00E40864"/>
    <w:rsid w:val="00E40BB6"/>
    <w:rsid w:val="00E449A6"/>
    <w:rsid w:val="00E44E6C"/>
    <w:rsid w:val="00E45537"/>
    <w:rsid w:val="00E46519"/>
    <w:rsid w:val="00E51A55"/>
    <w:rsid w:val="00E52614"/>
    <w:rsid w:val="00E55C88"/>
    <w:rsid w:val="00E5600C"/>
    <w:rsid w:val="00E568CF"/>
    <w:rsid w:val="00E6178E"/>
    <w:rsid w:val="00E61DB6"/>
    <w:rsid w:val="00E6447A"/>
    <w:rsid w:val="00E70BF5"/>
    <w:rsid w:val="00E711A3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3D12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1621"/>
    <w:rsid w:val="00EC4352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0FD7"/>
    <w:rsid w:val="00EF1B4A"/>
    <w:rsid w:val="00EF2963"/>
    <w:rsid w:val="00EF39FF"/>
    <w:rsid w:val="00EF4A52"/>
    <w:rsid w:val="00EF77D9"/>
    <w:rsid w:val="00F0084C"/>
    <w:rsid w:val="00F042DF"/>
    <w:rsid w:val="00F050B8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1D8C"/>
    <w:rsid w:val="00F41E2A"/>
    <w:rsid w:val="00F41F7D"/>
    <w:rsid w:val="00F45126"/>
    <w:rsid w:val="00F455E4"/>
    <w:rsid w:val="00F45687"/>
    <w:rsid w:val="00F46165"/>
    <w:rsid w:val="00F53E1F"/>
    <w:rsid w:val="00F54288"/>
    <w:rsid w:val="00F55344"/>
    <w:rsid w:val="00F55409"/>
    <w:rsid w:val="00F575BF"/>
    <w:rsid w:val="00F60FDC"/>
    <w:rsid w:val="00F6150A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713A"/>
    <w:rsid w:val="00F80B9A"/>
    <w:rsid w:val="00F81D19"/>
    <w:rsid w:val="00F85AFE"/>
    <w:rsid w:val="00F920EB"/>
    <w:rsid w:val="00F92BD6"/>
    <w:rsid w:val="00F94E4E"/>
    <w:rsid w:val="00FA12D9"/>
    <w:rsid w:val="00FA1C7E"/>
    <w:rsid w:val="00FA400E"/>
    <w:rsid w:val="00FA40F8"/>
    <w:rsid w:val="00FA445F"/>
    <w:rsid w:val="00FB1331"/>
    <w:rsid w:val="00FB2E1F"/>
    <w:rsid w:val="00FB475E"/>
    <w:rsid w:val="00FB6A3E"/>
    <w:rsid w:val="00FC51CC"/>
    <w:rsid w:val="00FD1B1B"/>
    <w:rsid w:val="00FD24DC"/>
    <w:rsid w:val="00FD2552"/>
    <w:rsid w:val="00FD27EC"/>
    <w:rsid w:val="00FD5023"/>
    <w:rsid w:val="00FD77B3"/>
    <w:rsid w:val="00FE25ED"/>
    <w:rsid w:val="00FE39AD"/>
    <w:rsid w:val="00FE3D47"/>
    <w:rsid w:val="00FE4CFE"/>
    <w:rsid w:val="00FE67D9"/>
    <w:rsid w:val="00FF1B19"/>
    <w:rsid w:val="00FF27A4"/>
    <w:rsid w:val="00FF2A5D"/>
    <w:rsid w:val="00FF4295"/>
    <w:rsid w:val="00FF5177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3D9B08"/>
  <w15:chartTrackingRefBased/>
  <w15:docId w15:val="{D3A7FEF0-09A8-4765-9795-063B1BB7F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3" ma:contentTypeDescription="Utwórz nowy dokument." ma:contentTypeScope="" ma:versionID="397c6685c8dd14625d9810671f6206aa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c82d356ef7cc55ffb2953c9e295522b1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89178B-9ED6-4739-A51F-81390AF814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1653EB-EEEF-4072-ACF1-390C572D6F27}"/>
</file>

<file path=customXml/itemProps3.xml><?xml version="1.0" encoding="utf-8"?>
<ds:datastoreItem xmlns:ds="http://schemas.openxmlformats.org/officeDocument/2006/customXml" ds:itemID="{DA4E8501-C90C-43CA-855A-C766AB9203B3}"/>
</file>

<file path=customXml/itemProps4.xml><?xml version="1.0" encoding="utf-8"?>
<ds:datastoreItem xmlns:ds="http://schemas.openxmlformats.org/officeDocument/2006/customXml" ds:itemID="{72EE2D24-A077-49DC-A7F3-43B1DE9A8C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652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Krzysztof Bera</dc:creator>
  <cp:keywords/>
  <cp:lastModifiedBy>Mariusz Marciniak</cp:lastModifiedBy>
  <cp:revision>18</cp:revision>
  <cp:lastPrinted>2020-12-21T07:21:00Z</cp:lastPrinted>
  <dcterms:created xsi:type="dcterms:W3CDTF">2020-12-21T07:21:00Z</dcterms:created>
  <dcterms:modified xsi:type="dcterms:W3CDTF">2022-01-11T13:11:00Z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</Properties>
</file>