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6ABD75" w14:textId="75376892" w:rsidR="00CE7F07" w:rsidRPr="00991733" w:rsidRDefault="00EC32F3" w:rsidP="00991733">
      <w:pPr>
        <w:pStyle w:val="Tytu"/>
        <w:tabs>
          <w:tab w:val="right" w:pos="9000"/>
        </w:tabs>
        <w:spacing w:line="276" w:lineRule="auto"/>
        <w:jc w:val="right"/>
        <w:rPr>
          <w:rFonts w:ascii="Cambria" w:hAnsi="Cambria" w:cs="Tahoma"/>
          <w:bCs w:val="0"/>
          <w:sz w:val="20"/>
          <w:szCs w:val="20"/>
        </w:rPr>
      </w:pPr>
      <w:r>
        <w:rPr>
          <w:rFonts w:ascii="Cambria" w:hAnsi="Cambria" w:cs="Tahoma"/>
          <w:bCs w:val="0"/>
          <w:sz w:val="20"/>
          <w:szCs w:val="20"/>
          <w:lang w:bidi="pl-PL"/>
        </w:rPr>
        <w:t>Obrazów</w:t>
      </w:r>
      <w:r w:rsidR="009C1DAA" w:rsidRPr="00150EE5">
        <w:rPr>
          <w:rFonts w:ascii="Cambria" w:hAnsi="Cambria" w:cs="Tahoma"/>
          <w:bCs w:val="0"/>
          <w:sz w:val="20"/>
          <w:szCs w:val="20"/>
          <w:lang w:bidi="pl-PL"/>
        </w:rPr>
        <w:t xml:space="preserve">, dnia </w:t>
      </w:r>
      <w:r w:rsidR="00A60C0F">
        <w:rPr>
          <w:rFonts w:ascii="Cambria" w:hAnsi="Cambria" w:cs="Tahoma"/>
          <w:bCs w:val="0"/>
          <w:sz w:val="20"/>
          <w:szCs w:val="20"/>
          <w:lang w:bidi="pl-PL"/>
        </w:rPr>
        <w:t>20</w:t>
      </w:r>
      <w:r w:rsidR="003F434A">
        <w:rPr>
          <w:rFonts w:ascii="Cambria" w:hAnsi="Cambria" w:cs="Tahoma"/>
          <w:bCs w:val="0"/>
          <w:sz w:val="20"/>
          <w:szCs w:val="20"/>
          <w:lang w:bidi="pl-PL"/>
        </w:rPr>
        <w:t>.0</w:t>
      </w:r>
      <w:r w:rsidR="00D936BB">
        <w:rPr>
          <w:rFonts w:ascii="Cambria" w:hAnsi="Cambria" w:cs="Tahoma"/>
          <w:bCs w:val="0"/>
          <w:sz w:val="20"/>
          <w:szCs w:val="20"/>
          <w:lang w:bidi="pl-PL"/>
        </w:rPr>
        <w:t>9</w:t>
      </w:r>
      <w:r w:rsidR="009C1DAA">
        <w:rPr>
          <w:rFonts w:ascii="Cambria" w:hAnsi="Cambria" w:cs="Tahoma"/>
          <w:bCs w:val="0"/>
          <w:sz w:val="20"/>
          <w:szCs w:val="20"/>
          <w:lang w:bidi="pl-PL"/>
        </w:rPr>
        <w:t>.</w:t>
      </w:r>
      <w:r w:rsidR="009C1DAA" w:rsidRPr="00150EE5">
        <w:rPr>
          <w:rFonts w:ascii="Cambria" w:hAnsi="Cambria" w:cs="Tahoma"/>
          <w:bCs w:val="0"/>
          <w:sz w:val="20"/>
          <w:szCs w:val="20"/>
          <w:lang w:bidi="pl-PL"/>
        </w:rPr>
        <w:t>202</w:t>
      </w:r>
      <w:r w:rsidR="00552D67">
        <w:rPr>
          <w:rFonts w:ascii="Cambria" w:hAnsi="Cambria" w:cs="Tahoma"/>
          <w:bCs w:val="0"/>
          <w:sz w:val="20"/>
          <w:szCs w:val="20"/>
          <w:lang w:bidi="pl-PL"/>
        </w:rPr>
        <w:t>4</w:t>
      </w:r>
      <w:r w:rsidR="009C1DAA" w:rsidRPr="00150EE5">
        <w:rPr>
          <w:rFonts w:ascii="Cambria" w:hAnsi="Cambria" w:cs="Tahoma"/>
          <w:bCs w:val="0"/>
          <w:sz w:val="20"/>
          <w:szCs w:val="20"/>
          <w:lang w:bidi="pl-PL"/>
        </w:rPr>
        <w:t xml:space="preserve"> </w:t>
      </w:r>
      <w:r w:rsidR="009C1DAA" w:rsidRPr="00150EE5">
        <w:rPr>
          <w:rFonts w:ascii="Cambria" w:eastAsia="Times-Roman" w:hAnsi="Cambria" w:cs="Tahoma"/>
          <w:bCs w:val="0"/>
          <w:sz w:val="20"/>
          <w:szCs w:val="20"/>
        </w:rPr>
        <w:t>r.</w:t>
      </w:r>
    </w:p>
    <w:p w14:paraId="52F2DBC3" w14:textId="77777777" w:rsidR="000858F1" w:rsidRPr="007A3B8E" w:rsidRDefault="000858F1" w:rsidP="003933AC">
      <w:pPr>
        <w:autoSpaceDE w:val="0"/>
        <w:autoSpaceDN w:val="0"/>
        <w:adjustRightInd w:val="0"/>
        <w:jc w:val="center"/>
        <w:rPr>
          <w:rFonts w:ascii="Cambria" w:hAnsi="Cambria" w:cs="Arial"/>
          <w:b/>
          <w:bCs/>
          <w:color w:val="000000"/>
          <w:sz w:val="20"/>
          <w:szCs w:val="20"/>
        </w:rPr>
      </w:pPr>
      <w:r w:rsidRPr="007A3B8E">
        <w:rPr>
          <w:rFonts w:ascii="Cambria" w:hAnsi="Cambria" w:cs="Arial"/>
          <w:b/>
          <w:bCs/>
          <w:color w:val="000000"/>
          <w:sz w:val="20"/>
          <w:szCs w:val="20"/>
        </w:rPr>
        <w:t>INFORMACJA</w:t>
      </w:r>
    </w:p>
    <w:p w14:paraId="49E5B2C3" w14:textId="77777777" w:rsidR="000858F1" w:rsidRPr="007A3B8E" w:rsidRDefault="00B23A2A" w:rsidP="00B23A2A">
      <w:pPr>
        <w:tabs>
          <w:tab w:val="center" w:pos="4678"/>
          <w:tab w:val="left" w:pos="8145"/>
        </w:tabs>
        <w:autoSpaceDE w:val="0"/>
        <w:autoSpaceDN w:val="0"/>
        <w:adjustRightInd w:val="0"/>
        <w:rPr>
          <w:rFonts w:ascii="Cambria" w:hAnsi="Cambria" w:cs="Arial"/>
          <w:b/>
          <w:bCs/>
          <w:color w:val="000000"/>
          <w:sz w:val="20"/>
          <w:szCs w:val="20"/>
        </w:rPr>
      </w:pPr>
      <w:r>
        <w:rPr>
          <w:rFonts w:ascii="Cambria" w:hAnsi="Cambria" w:cs="Arial"/>
          <w:b/>
          <w:bCs/>
          <w:color w:val="000000"/>
          <w:sz w:val="20"/>
          <w:szCs w:val="20"/>
        </w:rPr>
        <w:tab/>
      </w:r>
      <w:r w:rsidR="000858F1" w:rsidRPr="007A3B8E">
        <w:rPr>
          <w:rFonts w:ascii="Cambria" w:hAnsi="Cambria" w:cs="Arial"/>
          <w:b/>
          <w:bCs/>
          <w:color w:val="000000"/>
          <w:sz w:val="20"/>
          <w:szCs w:val="20"/>
        </w:rPr>
        <w:t xml:space="preserve">dla Wykonawców nr </w:t>
      </w:r>
      <w:r w:rsidR="00F434D3">
        <w:rPr>
          <w:rFonts w:ascii="Cambria" w:hAnsi="Cambria" w:cs="Arial"/>
          <w:b/>
          <w:bCs/>
          <w:color w:val="000000"/>
          <w:sz w:val="20"/>
          <w:szCs w:val="20"/>
        </w:rPr>
        <w:t>4</w:t>
      </w:r>
      <w:r>
        <w:rPr>
          <w:rFonts w:ascii="Cambria" w:hAnsi="Cambria" w:cs="Arial"/>
          <w:b/>
          <w:bCs/>
          <w:color w:val="000000"/>
          <w:sz w:val="20"/>
          <w:szCs w:val="20"/>
        </w:rPr>
        <w:tab/>
      </w:r>
    </w:p>
    <w:p w14:paraId="0C07C466" w14:textId="77777777" w:rsidR="00EC1AC1" w:rsidRPr="007A3B8E" w:rsidRDefault="000858F1" w:rsidP="00EC1AC1">
      <w:pPr>
        <w:pStyle w:val="Tytu"/>
        <w:pBdr>
          <w:bottom w:val="single" w:sz="4" w:space="1" w:color="auto"/>
        </w:pBdr>
        <w:spacing w:line="276" w:lineRule="auto"/>
        <w:rPr>
          <w:rFonts w:ascii="Cambria" w:hAnsi="Cambria" w:cs="Arial"/>
          <w:color w:val="000000"/>
          <w:sz w:val="20"/>
          <w:szCs w:val="20"/>
        </w:rPr>
      </w:pPr>
      <w:r w:rsidRPr="007A3B8E">
        <w:rPr>
          <w:rFonts w:ascii="Cambria" w:hAnsi="Cambria" w:cs="Arial"/>
          <w:color w:val="000000"/>
          <w:sz w:val="20"/>
          <w:szCs w:val="20"/>
        </w:rPr>
        <w:t>Dotyczy: Postępowania o udzielenie zamówienia publicznego</w:t>
      </w:r>
    </w:p>
    <w:p w14:paraId="21064390" w14:textId="77777777" w:rsidR="0017628E" w:rsidRDefault="0017628E" w:rsidP="0017628E">
      <w:pPr>
        <w:shd w:val="clear" w:color="auto" w:fill="BFBFBF"/>
        <w:jc w:val="center"/>
        <w:rPr>
          <w:rFonts w:ascii="Cambria" w:hAnsi="Cambria" w:cs="Tahoma"/>
          <w:b/>
          <w:bCs/>
          <w:sz w:val="20"/>
          <w:szCs w:val="20"/>
        </w:rPr>
      </w:pPr>
      <w:bookmarkStart w:id="0" w:name="_Hlk72234142"/>
    </w:p>
    <w:p w14:paraId="085AC23C" w14:textId="77777777" w:rsidR="0005264D" w:rsidRPr="008B33ED" w:rsidRDefault="008B33ED" w:rsidP="008B33ED">
      <w:pPr>
        <w:pStyle w:val="Standard"/>
        <w:shd w:val="clear" w:color="auto" w:fill="BFBFBF"/>
        <w:spacing w:before="120" w:after="120" w:line="276" w:lineRule="auto"/>
        <w:jc w:val="center"/>
        <w:rPr>
          <w:rFonts w:ascii="Book Antiqua" w:hAnsi="Book Antiqua" w:cs="Calibri Light"/>
          <w:b/>
          <w:color w:val="000000"/>
          <w:sz w:val="20"/>
          <w:szCs w:val="20"/>
        </w:rPr>
      </w:pPr>
      <w:bookmarkStart w:id="1" w:name="_Hlk161912270"/>
      <w:r w:rsidRPr="00E96A99">
        <w:rPr>
          <w:rFonts w:ascii="Book Antiqua" w:hAnsi="Book Antiqua" w:cs="Calibri Light"/>
          <w:b/>
          <w:color w:val="000000"/>
          <w:sz w:val="20"/>
          <w:szCs w:val="20"/>
        </w:rPr>
        <w:t>„Renowacja ołtarza głównego, dwóch ołtarzy bocznych i ambony w kościele parafialnym w Kleczanowie”</w:t>
      </w:r>
      <w:bookmarkEnd w:id="1"/>
    </w:p>
    <w:bookmarkEnd w:id="0"/>
    <w:p w14:paraId="1CDA1FE3" w14:textId="77777777" w:rsidR="00097094" w:rsidRDefault="00097094" w:rsidP="008A3C5A">
      <w:pPr>
        <w:autoSpaceDE w:val="0"/>
        <w:autoSpaceDN w:val="0"/>
        <w:adjustRightInd w:val="0"/>
        <w:ind w:firstLine="425"/>
        <w:jc w:val="both"/>
        <w:rPr>
          <w:rFonts w:ascii="Cambria" w:hAnsi="Cambria" w:cs="Cambria"/>
          <w:b/>
          <w:bCs/>
          <w:color w:val="000000"/>
          <w:sz w:val="20"/>
          <w:szCs w:val="20"/>
          <w:lang w:eastAsia="pl-PL"/>
        </w:rPr>
      </w:pPr>
    </w:p>
    <w:p w14:paraId="770601C2" w14:textId="77777777" w:rsidR="008A3C5A" w:rsidRPr="00C47313" w:rsidRDefault="008A3C5A" w:rsidP="008A3C5A">
      <w:pPr>
        <w:autoSpaceDE w:val="0"/>
        <w:autoSpaceDN w:val="0"/>
        <w:adjustRightInd w:val="0"/>
        <w:ind w:firstLine="425"/>
        <w:jc w:val="both"/>
        <w:rPr>
          <w:rFonts w:ascii="Cambria" w:hAnsi="Cambria" w:cs="Cambria"/>
          <w:b/>
          <w:bCs/>
          <w:color w:val="000000"/>
          <w:sz w:val="20"/>
          <w:szCs w:val="20"/>
          <w:u w:val="single"/>
          <w:lang w:eastAsia="pl-PL"/>
        </w:rPr>
      </w:pPr>
      <w:r w:rsidRPr="00074F40">
        <w:rPr>
          <w:rFonts w:ascii="Cambria" w:hAnsi="Cambria" w:cs="Cambria"/>
          <w:b/>
          <w:bCs/>
          <w:color w:val="000000"/>
          <w:sz w:val="20"/>
          <w:szCs w:val="20"/>
          <w:lang w:eastAsia="pl-PL"/>
        </w:rPr>
        <w:t xml:space="preserve">Zamawiający </w:t>
      </w:r>
      <w:r w:rsidRPr="00E20715">
        <w:rPr>
          <w:rFonts w:ascii="Book Antiqua" w:hAnsi="Book Antiqua" w:cs="Calibri Light"/>
          <w:b/>
          <w:bCs/>
          <w:sz w:val="20"/>
          <w:szCs w:val="20"/>
        </w:rPr>
        <w:t>Parafi</w:t>
      </w:r>
      <w:r>
        <w:rPr>
          <w:rFonts w:ascii="Book Antiqua" w:hAnsi="Book Antiqua" w:cs="Calibri Light"/>
          <w:b/>
          <w:bCs/>
          <w:sz w:val="20"/>
          <w:szCs w:val="20"/>
        </w:rPr>
        <w:t>a</w:t>
      </w:r>
      <w:r w:rsidRPr="00E20715">
        <w:rPr>
          <w:rFonts w:ascii="Book Antiqua" w:hAnsi="Book Antiqua" w:cs="Calibri Light"/>
          <w:b/>
          <w:bCs/>
          <w:sz w:val="20"/>
          <w:szCs w:val="20"/>
        </w:rPr>
        <w:t xml:space="preserve"> </w:t>
      </w:r>
      <w:r w:rsidRPr="00C47313">
        <w:rPr>
          <w:rFonts w:ascii="Book Antiqua" w:hAnsi="Book Antiqua" w:cs="Calibri Light"/>
          <w:b/>
          <w:bCs/>
          <w:sz w:val="20"/>
          <w:szCs w:val="20"/>
        </w:rPr>
        <w:t xml:space="preserve">Rzymskokatolicka Św. Katarzyny </w:t>
      </w:r>
      <w:proofErr w:type="spellStart"/>
      <w:r w:rsidRPr="00C47313">
        <w:rPr>
          <w:rFonts w:ascii="Book Antiqua" w:hAnsi="Book Antiqua" w:cs="Calibri Light"/>
          <w:b/>
          <w:bCs/>
          <w:sz w:val="20"/>
          <w:szCs w:val="20"/>
        </w:rPr>
        <w:t>Dz.M</w:t>
      </w:r>
      <w:proofErr w:type="spellEnd"/>
      <w:r w:rsidRPr="00C47313">
        <w:rPr>
          <w:rFonts w:ascii="Book Antiqua" w:hAnsi="Book Antiqua" w:cs="Calibri Light"/>
          <w:b/>
          <w:bCs/>
          <w:sz w:val="20"/>
          <w:szCs w:val="20"/>
        </w:rPr>
        <w:t xml:space="preserve">. w Kleczanowie z siedzibą </w:t>
      </w:r>
      <w:r w:rsidRPr="00C47313">
        <w:rPr>
          <w:rFonts w:ascii="Book Antiqua" w:hAnsi="Book Antiqua" w:cs="Calibri Light"/>
          <w:b/>
          <w:bCs/>
          <w:sz w:val="20"/>
          <w:szCs w:val="20"/>
        </w:rPr>
        <w:br/>
        <w:t>w miejscowości Kleczanów, Kleczanów 111, 27-641 Obrazów</w:t>
      </w:r>
      <w:r w:rsidRPr="00C47313">
        <w:rPr>
          <w:rFonts w:ascii="Cambria" w:hAnsi="Cambria" w:cs="Cambria"/>
          <w:b/>
          <w:bCs/>
          <w:color w:val="000000"/>
          <w:sz w:val="20"/>
          <w:szCs w:val="20"/>
          <w:lang w:eastAsia="pl-PL"/>
        </w:rPr>
        <w:t xml:space="preserve"> informuje, iż przesuwa termin składania i otwarcia ofert. Aktualnie obowiązujący termin składania ofert to </w:t>
      </w:r>
      <w:r w:rsidR="00C42E0B">
        <w:rPr>
          <w:rFonts w:ascii="Cambria" w:hAnsi="Cambria" w:cs="Cambria"/>
          <w:b/>
          <w:bCs/>
          <w:color w:val="000000"/>
          <w:sz w:val="20"/>
          <w:szCs w:val="20"/>
          <w:u w:val="single"/>
          <w:lang w:eastAsia="pl-PL"/>
        </w:rPr>
        <w:t>07</w:t>
      </w:r>
      <w:r w:rsidRPr="00C47313">
        <w:rPr>
          <w:rFonts w:ascii="Cambria" w:hAnsi="Cambria" w:cs="Cambria"/>
          <w:b/>
          <w:bCs/>
          <w:color w:val="000000"/>
          <w:sz w:val="20"/>
          <w:szCs w:val="20"/>
          <w:u w:val="single"/>
          <w:lang w:eastAsia="pl-PL"/>
        </w:rPr>
        <w:t>.</w:t>
      </w:r>
      <w:r w:rsidR="00C42E0B">
        <w:rPr>
          <w:rFonts w:ascii="Cambria" w:hAnsi="Cambria" w:cs="Cambria"/>
          <w:b/>
          <w:bCs/>
          <w:color w:val="000000"/>
          <w:sz w:val="20"/>
          <w:szCs w:val="20"/>
          <w:u w:val="single"/>
          <w:lang w:eastAsia="pl-PL"/>
        </w:rPr>
        <w:t>10</w:t>
      </w:r>
      <w:r w:rsidRPr="00C47313">
        <w:rPr>
          <w:rFonts w:ascii="Cambria" w:hAnsi="Cambria" w:cs="Cambria"/>
          <w:b/>
          <w:bCs/>
          <w:color w:val="000000"/>
          <w:sz w:val="20"/>
          <w:szCs w:val="20"/>
          <w:u w:val="single"/>
          <w:lang w:eastAsia="pl-PL"/>
        </w:rPr>
        <w:t>.2024 r.</w:t>
      </w:r>
    </w:p>
    <w:p w14:paraId="3C7E5574" w14:textId="77777777" w:rsidR="008A3C5A" w:rsidRPr="00730BB9" w:rsidRDefault="008A3C5A" w:rsidP="008A3C5A">
      <w:pPr>
        <w:widowControl w:val="0"/>
        <w:spacing w:after="0"/>
        <w:ind w:left="567"/>
        <w:contextualSpacing/>
        <w:rPr>
          <w:rFonts w:ascii="Book Antiqua" w:hAnsi="Book Antiqua" w:cs="Calibri Light"/>
          <w:b/>
          <w:color w:val="000000"/>
          <w:sz w:val="20"/>
          <w:szCs w:val="20"/>
          <w:lang w:eastAsia="pl-PL" w:bidi="pl-PL"/>
        </w:rPr>
      </w:pPr>
      <w:r w:rsidRPr="00C47313">
        <w:rPr>
          <w:rFonts w:ascii="Book Antiqua" w:hAnsi="Book Antiqua" w:cs="Calibri Light"/>
          <w:b/>
          <w:color w:val="000000"/>
          <w:sz w:val="20"/>
          <w:szCs w:val="20"/>
          <w:lang w:eastAsia="pl-PL" w:bidi="pl-PL"/>
        </w:rPr>
        <w:t xml:space="preserve">Oferta musi być złożona do: </w:t>
      </w:r>
      <w:r>
        <w:rPr>
          <w:rFonts w:ascii="Book Antiqua" w:hAnsi="Book Antiqua" w:cs="Calibri Light"/>
          <w:b/>
          <w:color w:val="000000"/>
          <w:sz w:val="20"/>
          <w:szCs w:val="20"/>
          <w:lang w:eastAsia="pl-PL" w:bidi="pl-PL"/>
        </w:rPr>
        <w:t>07</w:t>
      </w:r>
      <w:r w:rsidRPr="00C47313">
        <w:rPr>
          <w:rFonts w:ascii="Book Antiqua" w:hAnsi="Book Antiqua" w:cs="Calibri Light"/>
          <w:b/>
          <w:color w:val="000000"/>
          <w:sz w:val="20"/>
          <w:szCs w:val="20"/>
          <w:lang w:eastAsia="pl-PL" w:bidi="pl-PL"/>
        </w:rPr>
        <w:t>.</w:t>
      </w:r>
      <w:r>
        <w:rPr>
          <w:rFonts w:ascii="Book Antiqua" w:hAnsi="Book Antiqua" w:cs="Calibri Light"/>
          <w:b/>
          <w:color w:val="000000"/>
          <w:sz w:val="20"/>
          <w:szCs w:val="20"/>
          <w:lang w:eastAsia="pl-PL" w:bidi="pl-PL"/>
        </w:rPr>
        <w:t>10</w:t>
      </w:r>
      <w:r w:rsidRPr="00C47313">
        <w:rPr>
          <w:rFonts w:ascii="Book Antiqua" w:hAnsi="Book Antiqua" w:cs="Calibri Light"/>
          <w:b/>
          <w:color w:val="000000"/>
          <w:sz w:val="20"/>
          <w:szCs w:val="20"/>
          <w:lang w:eastAsia="pl-PL" w:bidi="pl-PL"/>
        </w:rPr>
        <w:t>.2024 r., do godz. 10.00.</w:t>
      </w:r>
      <w:r>
        <w:rPr>
          <w:rFonts w:ascii="Book Antiqua" w:hAnsi="Book Antiqua" w:cs="Calibri Light"/>
          <w:b/>
          <w:color w:val="000000"/>
          <w:sz w:val="20"/>
          <w:szCs w:val="20"/>
          <w:lang w:eastAsia="pl-PL" w:bidi="pl-PL"/>
        </w:rPr>
        <w:t xml:space="preserve"> </w:t>
      </w:r>
    </w:p>
    <w:p w14:paraId="55A12539" w14:textId="77777777" w:rsidR="008B33ED" w:rsidRDefault="008B33ED" w:rsidP="00682E3B">
      <w:pPr>
        <w:autoSpaceDE w:val="0"/>
        <w:autoSpaceDN w:val="0"/>
        <w:adjustRightInd w:val="0"/>
        <w:ind w:firstLine="425"/>
        <w:jc w:val="both"/>
        <w:rPr>
          <w:rFonts w:ascii="Cambria" w:hAnsi="Cambria" w:cs="Cambria"/>
          <w:b/>
          <w:bCs/>
          <w:color w:val="000000"/>
          <w:sz w:val="20"/>
          <w:szCs w:val="20"/>
          <w:lang w:eastAsia="pl-PL"/>
        </w:rPr>
      </w:pPr>
    </w:p>
    <w:p w14:paraId="221DCCA2" w14:textId="77777777" w:rsidR="00F5053C" w:rsidRDefault="008A3C5A" w:rsidP="00EE0BBE">
      <w:pPr>
        <w:autoSpaceDE w:val="0"/>
        <w:autoSpaceDN w:val="0"/>
        <w:adjustRightInd w:val="0"/>
        <w:ind w:firstLine="425"/>
        <w:jc w:val="both"/>
        <w:rPr>
          <w:rFonts w:ascii="Cambria" w:hAnsi="Cambria" w:cs="Cambria"/>
          <w:b/>
          <w:bCs/>
          <w:color w:val="000000"/>
          <w:sz w:val="20"/>
          <w:szCs w:val="20"/>
          <w:lang w:eastAsia="pl-PL"/>
        </w:rPr>
      </w:pPr>
      <w:r>
        <w:rPr>
          <w:rFonts w:ascii="Cambria" w:hAnsi="Cambria" w:cs="Cambria"/>
          <w:b/>
          <w:bCs/>
          <w:color w:val="000000"/>
          <w:sz w:val="20"/>
          <w:szCs w:val="20"/>
          <w:lang w:eastAsia="pl-PL"/>
        </w:rPr>
        <w:t>Powyższa zmiana terminu</w:t>
      </w:r>
      <w:r w:rsidR="002A3044">
        <w:rPr>
          <w:rFonts w:ascii="Cambria" w:hAnsi="Cambria" w:cs="Cambria"/>
          <w:b/>
          <w:bCs/>
          <w:color w:val="000000"/>
          <w:sz w:val="20"/>
          <w:szCs w:val="20"/>
          <w:lang w:eastAsia="pl-PL"/>
        </w:rPr>
        <w:t xml:space="preserve"> składania ofert</w:t>
      </w:r>
      <w:r>
        <w:rPr>
          <w:rFonts w:ascii="Cambria" w:hAnsi="Cambria" w:cs="Cambria"/>
          <w:b/>
          <w:bCs/>
          <w:color w:val="000000"/>
          <w:sz w:val="20"/>
          <w:szCs w:val="20"/>
          <w:lang w:eastAsia="pl-PL"/>
        </w:rPr>
        <w:t xml:space="preserve"> podyktowana jest modyfikacją </w:t>
      </w:r>
      <w:r w:rsidR="00C3727E">
        <w:rPr>
          <w:rFonts w:ascii="Cambria" w:hAnsi="Cambria" w:cs="Cambria"/>
          <w:b/>
          <w:bCs/>
          <w:color w:val="000000"/>
          <w:sz w:val="20"/>
          <w:szCs w:val="20"/>
          <w:lang w:eastAsia="pl-PL"/>
        </w:rPr>
        <w:t xml:space="preserve"> zapis</w:t>
      </w:r>
      <w:r>
        <w:rPr>
          <w:rFonts w:ascii="Cambria" w:hAnsi="Cambria" w:cs="Cambria"/>
          <w:b/>
          <w:bCs/>
          <w:color w:val="000000"/>
          <w:sz w:val="20"/>
          <w:szCs w:val="20"/>
          <w:lang w:eastAsia="pl-PL"/>
        </w:rPr>
        <w:t>ów</w:t>
      </w:r>
      <w:r w:rsidR="00C3727E">
        <w:rPr>
          <w:rFonts w:ascii="Cambria" w:hAnsi="Cambria" w:cs="Cambria"/>
          <w:b/>
          <w:bCs/>
          <w:color w:val="000000"/>
          <w:sz w:val="20"/>
          <w:szCs w:val="20"/>
          <w:lang w:eastAsia="pl-PL"/>
        </w:rPr>
        <w:t xml:space="preserve"> Zapytania Ofertowego ( zmiany zaznaczono kolorem) oraz wzoru umowy. </w:t>
      </w:r>
    </w:p>
    <w:p w14:paraId="6C401CEB" w14:textId="77777777" w:rsidR="00F5053C" w:rsidRDefault="00F5053C" w:rsidP="00C3727E">
      <w:pPr>
        <w:autoSpaceDE w:val="0"/>
        <w:autoSpaceDN w:val="0"/>
        <w:adjustRightInd w:val="0"/>
        <w:jc w:val="both"/>
        <w:rPr>
          <w:rFonts w:ascii="Cambria" w:hAnsi="Cambria" w:cs="Cambria"/>
          <w:b/>
          <w:bCs/>
          <w:color w:val="000000"/>
          <w:sz w:val="20"/>
          <w:szCs w:val="20"/>
          <w:lang w:eastAsia="pl-PL"/>
        </w:rPr>
      </w:pPr>
    </w:p>
    <w:p w14:paraId="72A25ACE" w14:textId="77777777" w:rsidR="00CE7F07" w:rsidRDefault="00CE7F07" w:rsidP="00042B7D">
      <w:pPr>
        <w:pStyle w:val="Bezodstpw"/>
        <w:spacing w:line="276" w:lineRule="auto"/>
        <w:ind w:firstLine="426"/>
        <w:jc w:val="both"/>
        <w:rPr>
          <w:rFonts w:ascii="Cambria" w:hAnsi="Cambria"/>
          <w:sz w:val="20"/>
          <w:szCs w:val="20"/>
        </w:rPr>
      </w:pPr>
    </w:p>
    <w:p w14:paraId="59827F5B" w14:textId="77777777" w:rsidR="00CE7F07" w:rsidRPr="007A3B8E" w:rsidRDefault="00CE7F07" w:rsidP="00042B7D">
      <w:pPr>
        <w:pStyle w:val="Bezodstpw"/>
        <w:spacing w:line="276" w:lineRule="auto"/>
        <w:ind w:firstLine="426"/>
        <w:jc w:val="both"/>
        <w:rPr>
          <w:rFonts w:ascii="Cambria" w:hAnsi="Cambria"/>
          <w:sz w:val="20"/>
          <w:szCs w:val="20"/>
        </w:rPr>
      </w:pPr>
    </w:p>
    <w:p w14:paraId="7E5C9CE6" w14:textId="77777777" w:rsidR="00BB0BA3" w:rsidRPr="00861358" w:rsidRDefault="00BB0BA3" w:rsidP="00540514">
      <w:pPr>
        <w:jc w:val="both"/>
        <w:rPr>
          <w:rFonts w:ascii="Cambria" w:hAnsi="Cambria"/>
          <w:b/>
          <w:sz w:val="20"/>
          <w:szCs w:val="20"/>
        </w:rPr>
      </w:pPr>
    </w:p>
    <w:sectPr w:rsidR="00BB0BA3" w:rsidRPr="00861358" w:rsidSect="002E4F4C">
      <w:headerReference w:type="default" r:id="rId8"/>
      <w:pgSz w:w="11906" w:h="16838"/>
      <w:pgMar w:top="1560" w:right="1133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53B99C" w14:textId="77777777" w:rsidR="001F6687" w:rsidRDefault="001F6687">
      <w:pPr>
        <w:spacing w:after="0" w:line="240" w:lineRule="auto"/>
      </w:pPr>
      <w:r>
        <w:separator/>
      </w:r>
    </w:p>
  </w:endnote>
  <w:endnote w:type="continuationSeparator" w:id="0">
    <w:p w14:paraId="08618D4E" w14:textId="77777777" w:rsidR="001F6687" w:rsidRDefault="001F66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31A28B" w14:textId="77777777" w:rsidR="001F6687" w:rsidRDefault="001F6687">
      <w:pPr>
        <w:spacing w:after="0" w:line="240" w:lineRule="auto"/>
      </w:pPr>
      <w:r>
        <w:separator/>
      </w:r>
    </w:p>
  </w:footnote>
  <w:footnote w:type="continuationSeparator" w:id="0">
    <w:p w14:paraId="5FC5C196" w14:textId="77777777" w:rsidR="001F6687" w:rsidRDefault="001F66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D875B3" w14:textId="77777777" w:rsidR="00042B7D" w:rsidRDefault="00042B7D" w:rsidP="001D5354">
    <w:pPr>
      <w:pStyle w:val="Nagwek"/>
      <w:rPr>
        <w:rFonts w:ascii="Cambria" w:hAnsi="Cambria"/>
        <w:sz w:val="20"/>
        <w:szCs w:val="20"/>
      </w:rPr>
    </w:pPr>
  </w:p>
  <w:p w14:paraId="742849BD" w14:textId="77777777" w:rsidR="003F434A" w:rsidRDefault="003F434A" w:rsidP="001D5354">
    <w:pPr>
      <w:pStyle w:val="Nagwek"/>
      <w:rPr>
        <w:rFonts w:asciiTheme="majorHAnsi" w:hAnsiTheme="majorHAnsi"/>
        <w:sz w:val="20"/>
        <w:szCs w:val="20"/>
      </w:rPr>
    </w:pPr>
  </w:p>
  <w:p w14:paraId="48A1BF49" w14:textId="77777777" w:rsidR="008B33ED" w:rsidRPr="00534FE8" w:rsidRDefault="008B33ED" w:rsidP="008B33ED">
    <w:pPr>
      <w:tabs>
        <w:tab w:val="left" w:pos="1440"/>
        <w:tab w:val="center" w:pos="4536"/>
        <w:tab w:val="right" w:pos="9072"/>
      </w:tabs>
      <w:ind w:firstLine="4962"/>
      <w:jc w:val="center"/>
    </w:pPr>
    <w:r w:rsidRPr="00321B57">
      <w:rPr>
        <w:noProof/>
        <w:lang w:eastAsia="pl-PL"/>
      </w:rPr>
      <w:drawing>
        <wp:inline distT="0" distB="0" distL="0" distR="0" wp14:anchorId="31A7E2C2" wp14:editId="10B2FDB4">
          <wp:extent cx="1455420" cy="6946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5420" cy="694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21B57">
      <w:rPr>
        <w:noProof/>
        <w:lang w:eastAsia="pl-PL"/>
      </w:rPr>
      <w:drawing>
        <wp:inline distT="0" distB="0" distL="0" distR="0" wp14:anchorId="3DBB91F8" wp14:editId="5FDBBE0B">
          <wp:extent cx="753745" cy="577850"/>
          <wp:effectExtent l="0" t="0" r="825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74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343574" w14:textId="77777777" w:rsidR="003F434A" w:rsidRPr="008B33ED" w:rsidRDefault="008B33ED" w:rsidP="008B33ED">
    <w:pPr>
      <w:tabs>
        <w:tab w:val="center" w:pos="4536"/>
        <w:tab w:val="right" w:pos="9072"/>
      </w:tabs>
      <w:rPr>
        <w:rFonts w:ascii="Cambria" w:hAnsi="Cambria"/>
      </w:rPr>
    </w:pPr>
    <w:r w:rsidRPr="00EF5D17">
      <w:rPr>
        <w:rFonts w:ascii="Cambria" w:hAnsi="Cambria"/>
        <w:sz w:val="20"/>
        <w:szCs w:val="20"/>
      </w:rPr>
      <w:t xml:space="preserve">Numer referencyjny: </w:t>
    </w:r>
    <w:r>
      <w:rPr>
        <w:rFonts w:ascii="Cambria" w:hAnsi="Cambria"/>
        <w:sz w:val="20"/>
        <w:szCs w:val="20"/>
      </w:rPr>
      <w:t>1/2024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/>
        <w:b/>
        <w:i w:val="0"/>
        <w:sz w:val="18"/>
        <w:szCs w:val="18"/>
      </w:rPr>
    </w:lvl>
  </w:abstractNum>
  <w:abstractNum w:abstractNumId="1" w15:restartNumberingAfterBreak="0">
    <w:nsid w:val="00000006"/>
    <w:multiLevelType w:val="multilevel"/>
    <w:tmpl w:val="D22C8112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rFonts w:ascii="Cambria" w:eastAsia="Times New Roman" w:hAnsi="Cambria" w:cs="Arial"/>
        <w:b w:val="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720" w:hanging="720"/>
      </w:pPr>
      <w:rPr>
        <w:rFonts w:ascii="Cambria" w:eastAsia="Times New Roman" w:hAnsi="Cambria" w:cs="Aria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2" w15:restartNumberingAfterBreak="0">
    <w:nsid w:val="0000000B"/>
    <w:multiLevelType w:val="singleLevel"/>
    <w:tmpl w:val="0000000B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2345" w:hanging="360"/>
      </w:pPr>
      <w:rPr>
        <w:b w:val="0"/>
        <w:i w:val="0"/>
      </w:rPr>
    </w:lvl>
  </w:abstractNum>
  <w:abstractNum w:abstractNumId="3" w15:restartNumberingAfterBreak="0">
    <w:nsid w:val="00000014"/>
    <w:multiLevelType w:val="singleLevel"/>
    <w:tmpl w:val="00000014"/>
    <w:name w:val="WW8Num4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18"/>
    <w:multiLevelType w:val="multilevel"/>
    <w:tmpl w:val="00000018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764" w:hanging="180"/>
      </w:pPr>
    </w:lvl>
  </w:abstractNum>
  <w:abstractNum w:abstractNumId="5" w15:restartNumberingAfterBreak="0">
    <w:nsid w:val="00000019"/>
    <w:multiLevelType w:val="singleLevel"/>
    <w:tmpl w:val="00000019"/>
    <w:lvl w:ilvl="0">
      <w:start w:val="1"/>
      <w:numFmt w:val="decimal"/>
      <w:lvlText w:val="8.%1."/>
      <w:lvlJc w:val="left"/>
      <w:pPr>
        <w:tabs>
          <w:tab w:val="num" w:pos="0"/>
        </w:tabs>
        <w:ind w:left="928" w:hanging="360"/>
      </w:pPr>
      <w:rPr>
        <w:b w:val="0"/>
      </w:rPr>
    </w:lvl>
  </w:abstractNum>
  <w:abstractNum w:abstractNumId="6" w15:restartNumberingAfterBreak="0">
    <w:nsid w:val="048F0BD9"/>
    <w:multiLevelType w:val="hybridMultilevel"/>
    <w:tmpl w:val="77324A6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6CB43AE"/>
    <w:multiLevelType w:val="hybridMultilevel"/>
    <w:tmpl w:val="DD406DBA"/>
    <w:lvl w:ilvl="0" w:tplc="055C00F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8" w15:restartNumberingAfterBreak="0">
    <w:nsid w:val="0AAF0686"/>
    <w:multiLevelType w:val="hybridMultilevel"/>
    <w:tmpl w:val="E6DC0E8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BA154C3"/>
    <w:multiLevelType w:val="hybridMultilevel"/>
    <w:tmpl w:val="9958378C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111E57CC"/>
    <w:multiLevelType w:val="hybridMultilevel"/>
    <w:tmpl w:val="DB2A88BA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13136961"/>
    <w:multiLevelType w:val="hybridMultilevel"/>
    <w:tmpl w:val="39F006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18045B"/>
    <w:multiLevelType w:val="hybridMultilevel"/>
    <w:tmpl w:val="AD76F428"/>
    <w:lvl w:ilvl="0" w:tplc="435686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41E64BB"/>
    <w:multiLevelType w:val="hybridMultilevel"/>
    <w:tmpl w:val="D2B033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65871AD"/>
    <w:multiLevelType w:val="multilevel"/>
    <w:tmpl w:val="DB305AE6"/>
    <w:lvl w:ilvl="0">
      <w:start w:val="16"/>
      <w:numFmt w:val="decimal"/>
      <w:lvlText w:val="%1."/>
      <w:lvlJc w:val="left"/>
      <w:pPr>
        <w:ind w:left="435" w:hanging="435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="Times New Roman" w:hAnsi="Times New Roman" w:cs="Times New Roman" w:hint="default"/>
      </w:rPr>
    </w:lvl>
  </w:abstractNum>
  <w:abstractNum w:abstractNumId="15" w15:restartNumberingAfterBreak="0">
    <w:nsid w:val="16A86DD3"/>
    <w:multiLevelType w:val="hybridMultilevel"/>
    <w:tmpl w:val="076AD690"/>
    <w:lvl w:ilvl="0" w:tplc="E452DC04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18A82D9D"/>
    <w:multiLevelType w:val="multilevel"/>
    <w:tmpl w:val="3ACC0002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7" w15:restartNumberingAfterBreak="0">
    <w:nsid w:val="1BA674A1"/>
    <w:multiLevelType w:val="hybridMultilevel"/>
    <w:tmpl w:val="C660F162"/>
    <w:lvl w:ilvl="0" w:tplc="E57EA6C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8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9" w15:restartNumberingAfterBreak="0">
    <w:nsid w:val="1F442B73"/>
    <w:multiLevelType w:val="hybridMultilevel"/>
    <w:tmpl w:val="BBA8CBCC"/>
    <w:lvl w:ilvl="0" w:tplc="F930698C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22A53B38"/>
    <w:multiLevelType w:val="multilevel"/>
    <w:tmpl w:val="222A233A"/>
    <w:lvl w:ilvl="0">
      <w:start w:val="8"/>
      <w:numFmt w:val="decimal"/>
      <w:lvlText w:val="%1"/>
      <w:lvlJc w:val="left"/>
      <w:pPr>
        <w:ind w:left="360" w:hanging="360"/>
      </w:pPr>
      <w:rPr>
        <w:rFonts w:eastAsia="Times-Roman" w:hint="default"/>
        <w:b w:val="0"/>
        <w:color w:val="000000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eastAsia="Times-Roman" w:hint="default"/>
        <w:b w:val="0"/>
        <w:color w:val="00000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eastAsia="Times-Roman"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eastAsia="Times-Roman" w:hint="default"/>
        <w:b w:val="0"/>
        <w:color w:val="000000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eastAsia="Times-Roman" w:hint="default"/>
        <w:b w:val="0"/>
        <w:color w:val="000000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eastAsia="Times-Roman" w:hint="default"/>
        <w:b w:val="0"/>
        <w:color w:val="000000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eastAsia="Times-Roman" w:hint="default"/>
        <w:b w:val="0"/>
        <w:color w:val="000000"/>
      </w:rPr>
    </w:lvl>
    <w:lvl w:ilvl="7">
      <w:start w:val="1"/>
      <w:numFmt w:val="decimal"/>
      <w:lvlText w:val="%1.%2.%3.%4.%5.%6.%7.%8"/>
      <w:lvlJc w:val="left"/>
      <w:pPr>
        <w:ind w:left="3068" w:hanging="1080"/>
      </w:pPr>
      <w:rPr>
        <w:rFonts w:eastAsia="Times-Roman" w:hint="default"/>
        <w:b w:val="0"/>
        <w:color w:val="000000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eastAsia="Times-Roman" w:hint="default"/>
        <w:b w:val="0"/>
        <w:color w:val="000000"/>
      </w:rPr>
    </w:lvl>
  </w:abstractNum>
  <w:abstractNum w:abstractNumId="21" w15:restartNumberingAfterBreak="0">
    <w:nsid w:val="23C90BDA"/>
    <w:multiLevelType w:val="multilevel"/>
    <w:tmpl w:val="C8807976"/>
    <w:lvl w:ilvl="0">
      <w:start w:val="20"/>
      <w:numFmt w:val="decimal"/>
      <w:lvlText w:val="%1"/>
      <w:lvlJc w:val="left"/>
      <w:pPr>
        <w:ind w:left="360" w:hanging="360"/>
      </w:pPr>
      <w:rPr>
        <w:rFonts w:eastAsia="Times New Roman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eastAsia="Times New Roman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eastAsia="Times New Roman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eastAsia="Times New Roman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eastAsia="Times New Roman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eastAsia="Times New Roman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eastAsia="Times New Roman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eastAsia="Times New Roman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eastAsia="Times New Roman"/>
      </w:rPr>
    </w:lvl>
  </w:abstractNum>
  <w:abstractNum w:abstractNumId="22" w15:restartNumberingAfterBreak="0">
    <w:nsid w:val="30847F6D"/>
    <w:multiLevelType w:val="hybridMultilevel"/>
    <w:tmpl w:val="7AAA2F6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33882CA5"/>
    <w:multiLevelType w:val="hybridMultilevel"/>
    <w:tmpl w:val="ACAE147A"/>
    <w:lvl w:ilvl="0" w:tplc="907EB59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F13815"/>
    <w:multiLevelType w:val="singleLevel"/>
    <w:tmpl w:val="55448EFE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</w:lvl>
  </w:abstractNum>
  <w:abstractNum w:abstractNumId="26" w15:restartNumberingAfterBreak="0">
    <w:nsid w:val="359F5B4C"/>
    <w:multiLevelType w:val="hybridMultilevel"/>
    <w:tmpl w:val="21226308"/>
    <w:lvl w:ilvl="0" w:tplc="B6046E40">
      <w:start w:val="1"/>
      <w:numFmt w:val="decimal"/>
      <w:lvlText w:val="9.2.1.%1."/>
      <w:lvlJc w:val="left"/>
      <w:pPr>
        <w:ind w:left="2355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3075" w:hanging="360"/>
      </w:pPr>
    </w:lvl>
    <w:lvl w:ilvl="2" w:tplc="0415001B" w:tentative="1">
      <w:start w:val="1"/>
      <w:numFmt w:val="lowerRoman"/>
      <w:lvlText w:val="%3."/>
      <w:lvlJc w:val="right"/>
      <w:pPr>
        <w:ind w:left="3795" w:hanging="180"/>
      </w:pPr>
    </w:lvl>
    <w:lvl w:ilvl="3" w:tplc="0415000F" w:tentative="1">
      <w:start w:val="1"/>
      <w:numFmt w:val="decimal"/>
      <w:lvlText w:val="%4."/>
      <w:lvlJc w:val="left"/>
      <w:pPr>
        <w:ind w:left="4515" w:hanging="360"/>
      </w:pPr>
    </w:lvl>
    <w:lvl w:ilvl="4" w:tplc="04150019" w:tentative="1">
      <w:start w:val="1"/>
      <w:numFmt w:val="lowerLetter"/>
      <w:lvlText w:val="%5."/>
      <w:lvlJc w:val="left"/>
      <w:pPr>
        <w:ind w:left="5235" w:hanging="360"/>
      </w:pPr>
    </w:lvl>
    <w:lvl w:ilvl="5" w:tplc="0415001B" w:tentative="1">
      <w:start w:val="1"/>
      <w:numFmt w:val="lowerRoman"/>
      <w:lvlText w:val="%6."/>
      <w:lvlJc w:val="right"/>
      <w:pPr>
        <w:ind w:left="5955" w:hanging="180"/>
      </w:pPr>
    </w:lvl>
    <w:lvl w:ilvl="6" w:tplc="0415000F" w:tentative="1">
      <w:start w:val="1"/>
      <w:numFmt w:val="decimal"/>
      <w:lvlText w:val="%7."/>
      <w:lvlJc w:val="left"/>
      <w:pPr>
        <w:ind w:left="6675" w:hanging="360"/>
      </w:pPr>
    </w:lvl>
    <w:lvl w:ilvl="7" w:tplc="04150019" w:tentative="1">
      <w:start w:val="1"/>
      <w:numFmt w:val="lowerLetter"/>
      <w:lvlText w:val="%8."/>
      <w:lvlJc w:val="left"/>
      <w:pPr>
        <w:ind w:left="7395" w:hanging="360"/>
      </w:pPr>
    </w:lvl>
    <w:lvl w:ilvl="8" w:tplc="0415001B" w:tentative="1">
      <w:start w:val="1"/>
      <w:numFmt w:val="lowerRoman"/>
      <w:lvlText w:val="%9."/>
      <w:lvlJc w:val="right"/>
      <w:pPr>
        <w:ind w:left="8115" w:hanging="180"/>
      </w:pPr>
    </w:lvl>
  </w:abstractNum>
  <w:abstractNum w:abstractNumId="27" w15:restartNumberingAfterBreak="0">
    <w:nsid w:val="35FD66C0"/>
    <w:multiLevelType w:val="hybridMultilevel"/>
    <w:tmpl w:val="3C0E70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1F401D4"/>
    <w:multiLevelType w:val="hybridMultilevel"/>
    <w:tmpl w:val="9468CD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2F2A5B"/>
    <w:multiLevelType w:val="hybridMultilevel"/>
    <w:tmpl w:val="25A8FCEA"/>
    <w:lvl w:ilvl="0" w:tplc="2F449DCC">
      <w:start w:val="1"/>
      <w:numFmt w:val="decimal"/>
      <w:lvlText w:val="%1)"/>
      <w:lvlJc w:val="left"/>
      <w:pPr>
        <w:ind w:left="39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4680" w:hanging="360"/>
      </w:pPr>
    </w:lvl>
    <w:lvl w:ilvl="2" w:tplc="0415001B" w:tentative="1">
      <w:start w:val="1"/>
      <w:numFmt w:val="lowerRoman"/>
      <w:lvlText w:val="%3."/>
      <w:lvlJc w:val="right"/>
      <w:pPr>
        <w:ind w:left="5400" w:hanging="180"/>
      </w:pPr>
    </w:lvl>
    <w:lvl w:ilvl="3" w:tplc="0415000F" w:tentative="1">
      <w:start w:val="1"/>
      <w:numFmt w:val="decimal"/>
      <w:lvlText w:val="%4."/>
      <w:lvlJc w:val="left"/>
      <w:pPr>
        <w:ind w:left="6120" w:hanging="360"/>
      </w:pPr>
    </w:lvl>
    <w:lvl w:ilvl="4" w:tplc="04150019" w:tentative="1">
      <w:start w:val="1"/>
      <w:numFmt w:val="lowerLetter"/>
      <w:lvlText w:val="%5."/>
      <w:lvlJc w:val="left"/>
      <w:pPr>
        <w:ind w:left="6840" w:hanging="360"/>
      </w:pPr>
    </w:lvl>
    <w:lvl w:ilvl="5" w:tplc="0415001B" w:tentative="1">
      <w:start w:val="1"/>
      <w:numFmt w:val="lowerRoman"/>
      <w:lvlText w:val="%6."/>
      <w:lvlJc w:val="right"/>
      <w:pPr>
        <w:ind w:left="7560" w:hanging="180"/>
      </w:pPr>
    </w:lvl>
    <w:lvl w:ilvl="6" w:tplc="0415000F" w:tentative="1">
      <w:start w:val="1"/>
      <w:numFmt w:val="decimal"/>
      <w:lvlText w:val="%7."/>
      <w:lvlJc w:val="left"/>
      <w:pPr>
        <w:ind w:left="8280" w:hanging="360"/>
      </w:pPr>
    </w:lvl>
    <w:lvl w:ilvl="7" w:tplc="04150019" w:tentative="1">
      <w:start w:val="1"/>
      <w:numFmt w:val="lowerLetter"/>
      <w:lvlText w:val="%8."/>
      <w:lvlJc w:val="left"/>
      <w:pPr>
        <w:ind w:left="9000" w:hanging="360"/>
      </w:pPr>
    </w:lvl>
    <w:lvl w:ilvl="8" w:tplc="0415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30" w15:restartNumberingAfterBreak="0">
    <w:nsid w:val="456857C8"/>
    <w:multiLevelType w:val="hybridMultilevel"/>
    <w:tmpl w:val="27426876"/>
    <w:lvl w:ilvl="0" w:tplc="602015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7460731"/>
    <w:multiLevelType w:val="hybridMultilevel"/>
    <w:tmpl w:val="D76490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CEE1652"/>
    <w:multiLevelType w:val="hybridMultilevel"/>
    <w:tmpl w:val="5F14D8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7E0DFA"/>
    <w:multiLevelType w:val="hybridMultilevel"/>
    <w:tmpl w:val="DFA8B2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933543"/>
    <w:multiLevelType w:val="hybridMultilevel"/>
    <w:tmpl w:val="DC5C74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890EEA"/>
    <w:multiLevelType w:val="hybridMultilevel"/>
    <w:tmpl w:val="B1C088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2C4EDB"/>
    <w:multiLevelType w:val="hybridMultilevel"/>
    <w:tmpl w:val="DFF8D6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0C09C4"/>
    <w:multiLevelType w:val="hybridMultilevel"/>
    <w:tmpl w:val="AEFEFC1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61BB03A8"/>
    <w:multiLevelType w:val="multilevel"/>
    <w:tmpl w:val="EA7C1940"/>
    <w:lvl w:ilvl="0">
      <w:start w:val="17"/>
      <w:numFmt w:val="decimal"/>
      <w:lvlText w:val="%1."/>
      <w:lvlJc w:val="left"/>
      <w:pPr>
        <w:ind w:left="435" w:hanging="435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39" w15:restartNumberingAfterBreak="0">
    <w:nsid w:val="63754B5C"/>
    <w:multiLevelType w:val="hybridMultilevel"/>
    <w:tmpl w:val="6B9CDD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4D92823"/>
    <w:multiLevelType w:val="hybridMultilevel"/>
    <w:tmpl w:val="F2961D52"/>
    <w:lvl w:ilvl="0" w:tplc="1B30796C">
      <w:start w:val="22"/>
      <w:numFmt w:val="decimal"/>
      <w:lvlText w:val="%1."/>
      <w:lvlJc w:val="left"/>
      <w:pPr>
        <w:ind w:left="502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6A7686C"/>
    <w:multiLevelType w:val="hybridMultilevel"/>
    <w:tmpl w:val="4F445C14"/>
    <w:lvl w:ilvl="0" w:tplc="ED7A01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E812A5F0">
      <w:start w:val="1"/>
      <w:numFmt w:val="decimal"/>
      <w:lvlText w:val="%2)"/>
      <w:lvlJc w:val="left"/>
      <w:pPr>
        <w:tabs>
          <w:tab w:val="num" w:pos="1793"/>
        </w:tabs>
        <w:ind w:left="1793" w:hanging="375"/>
      </w:pPr>
      <w:rPr>
        <w:rFonts w:ascii="Cambria" w:eastAsia="Times New Roman" w:hAnsi="Cambria" w:cs="Times New Roman" w:hint="default"/>
      </w:rPr>
    </w:lvl>
    <w:lvl w:ilvl="2" w:tplc="9E66332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CB0629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7E988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9424F8E"/>
    <w:multiLevelType w:val="hybridMultilevel"/>
    <w:tmpl w:val="F0F81E82"/>
    <w:lvl w:ilvl="0" w:tplc="3806C24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6AEE0A65"/>
    <w:multiLevelType w:val="hybridMultilevel"/>
    <w:tmpl w:val="FD7292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17371E"/>
    <w:multiLevelType w:val="hybridMultilevel"/>
    <w:tmpl w:val="46F0F73E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6957EFA"/>
    <w:multiLevelType w:val="hybridMultilevel"/>
    <w:tmpl w:val="FEB895F6"/>
    <w:lvl w:ilvl="0" w:tplc="9182C75A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Arial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541423"/>
    <w:multiLevelType w:val="hybridMultilevel"/>
    <w:tmpl w:val="79EE1840"/>
    <w:lvl w:ilvl="0" w:tplc="53F2FC38">
      <w:start w:val="2"/>
      <w:numFmt w:val="bullet"/>
      <w:lvlText w:val="-"/>
      <w:lvlJc w:val="left"/>
      <w:pPr>
        <w:ind w:left="2847" w:hanging="360"/>
      </w:pPr>
      <w:rPr>
        <w:rFonts w:ascii="Verdana" w:hAnsi="Verdana" w:hint="default"/>
        <w:b w:val="0"/>
        <w:i w:val="0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47" w15:restartNumberingAfterBreak="0">
    <w:nsid w:val="7DCF4C5C"/>
    <w:multiLevelType w:val="multilevel"/>
    <w:tmpl w:val="EDA44098"/>
    <w:lvl w:ilvl="0">
      <w:start w:val="18"/>
      <w:numFmt w:val="decimal"/>
      <w:lvlText w:val="%1."/>
      <w:lvlJc w:val="left"/>
      <w:pPr>
        <w:ind w:left="435" w:hanging="435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ascii="Times New Roman" w:hAnsi="Times New Roman" w:cs="Times New Roman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="Times New Roman" w:hAnsi="Times New Roman" w:cs="Times New Roman" w:hint="default"/>
      </w:rPr>
    </w:lvl>
  </w:abstractNum>
  <w:abstractNum w:abstractNumId="48" w15:restartNumberingAfterBreak="0">
    <w:nsid w:val="7F936E6F"/>
    <w:multiLevelType w:val="hybridMultilevel"/>
    <w:tmpl w:val="A168A82A"/>
    <w:lvl w:ilvl="0" w:tplc="D79C073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 w16cid:durableId="1611279614">
    <w:abstractNumId w:val="15"/>
  </w:num>
  <w:num w:numId="2" w16cid:durableId="215430371">
    <w:abstractNumId w:val="14"/>
  </w:num>
  <w:num w:numId="3" w16cid:durableId="1588809104">
    <w:abstractNumId w:val="38"/>
  </w:num>
  <w:num w:numId="4" w16cid:durableId="1160847505">
    <w:abstractNumId w:val="47"/>
  </w:num>
  <w:num w:numId="5" w16cid:durableId="46686486">
    <w:abstractNumId w:val="17"/>
  </w:num>
  <w:num w:numId="6" w16cid:durableId="1758862914">
    <w:abstractNumId w:val="48"/>
  </w:num>
  <w:num w:numId="7" w16cid:durableId="1077631326">
    <w:abstractNumId w:val="9"/>
  </w:num>
  <w:num w:numId="8" w16cid:durableId="640697098">
    <w:abstractNumId w:val="44"/>
  </w:num>
  <w:num w:numId="9" w16cid:durableId="1307050661">
    <w:abstractNumId w:val="46"/>
  </w:num>
  <w:num w:numId="10" w16cid:durableId="69160526">
    <w:abstractNumId w:val="26"/>
  </w:num>
  <w:num w:numId="11" w16cid:durableId="171383021">
    <w:abstractNumId w:val="19"/>
  </w:num>
  <w:num w:numId="12" w16cid:durableId="1684940459">
    <w:abstractNumId w:val="36"/>
  </w:num>
  <w:num w:numId="13" w16cid:durableId="568729497">
    <w:abstractNumId w:val="12"/>
  </w:num>
  <w:num w:numId="14" w16cid:durableId="283780415">
    <w:abstractNumId w:val="23"/>
  </w:num>
  <w:num w:numId="15" w16cid:durableId="822702489">
    <w:abstractNumId w:val="0"/>
  </w:num>
  <w:num w:numId="16" w16cid:durableId="2112625045">
    <w:abstractNumId w:val="4"/>
  </w:num>
  <w:num w:numId="17" w16cid:durableId="2016104883">
    <w:abstractNumId w:val="5"/>
  </w:num>
  <w:num w:numId="18" w16cid:durableId="288173043">
    <w:abstractNumId w:val="20"/>
  </w:num>
  <w:num w:numId="19" w16cid:durableId="164446152">
    <w:abstractNumId w:val="13"/>
  </w:num>
  <w:num w:numId="20" w16cid:durableId="1772387801">
    <w:abstractNumId w:val="6"/>
  </w:num>
  <w:num w:numId="21" w16cid:durableId="146087524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71602890">
    <w:abstractNumId w:val="21"/>
    <w:lvlOverride w:ilvl="0">
      <w:startOverride w:val="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94675589">
    <w:abstractNumId w:val="16"/>
    <w:lvlOverride w:ilvl="0">
      <w:startOverride w:val="19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13022666">
    <w:abstractNumId w:val="42"/>
  </w:num>
  <w:num w:numId="25" w16cid:durableId="1482887208">
    <w:abstractNumId w:val="18"/>
  </w:num>
  <w:num w:numId="26" w16cid:durableId="851576142">
    <w:abstractNumId w:val="2"/>
  </w:num>
  <w:num w:numId="27" w16cid:durableId="637496093">
    <w:abstractNumId w:val="3"/>
  </w:num>
  <w:num w:numId="28" w16cid:durableId="1330251802">
    <w:abstractNumId w:val="30"/>
  </w:num>
  <w:num w:numId="29" w16cid:durableId="183255821">
    <w:abstractNumId w:val="25"/>
    <w:lvlOverride w:ilvl="0">
      <w:startOverride w:val="1"/>
    </w:lvlOverride>
  </w:num>
  <w:num w:numId="30" w16cid:durableId="1658143120">
    <w:abstractNumId w:val="45"/>
  </w:num>
  <w:num w:numId="31" w16cid:durableId="1887176809">
    <w:abstractNumId w:val="41"/>
  </w:num>
  <w:num w:numId="32" w16cid:durableId="1393112123">
    <w:abstractNumId w:val="7"/>
  </w:num>
  <w:num w:numId="33" w16cid:durableId="746146886">
    <w:abstractNumId w:val="33"/>
  </w:num>
  <w:num w:numId="34" w16cid:durableId="1532718074">
    <w:abstractNumId w:val="34"/>
  </w:num>
  <w:num w:numId="35" w16cid:durableId="1295479550">
    <w:abstractNumId w:val="29"/>
  </w:num>
  <w:num w:numId="36" w16cid:durableId="500437531">
    <w:abstractNumId w:val="27"/>
  </w:num>
  <w:num w:numId="37" w16cid:durableId="47650674">
    <w:abstractNumId w:val="1"/>
  </w:num>
  <w:num w:numId="38" w16cid:durableId="107283435">
    <w:abstractNumId w:val="37"/>
  </w:num>
  <w:num w:numId="39" w16cid:durableId="876546088">
    <w:abstractNumId w:val="31"/>
  </w:num>
  <w:num w:numId="40" w16cid:durableId="1192035609">
    <w:abstractNumId w:val="39"/>
  </w:num>
  <w:num w:numId="41" w16cid:durableId="133071695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308897818">
    <w:abstractNumId w:val="8"/>
  </w:num>
  <w:num w:numId="43" w16cid:durableId="749539885">
    <w:abstractNumId w:val="24"/>
  </w:num>
  <w:num w:numId="44" w16cid:durableId="695041562">
    <w:abstractNumId w:val="43"/>
  </w:num>
  <w:num w:numId="45" w16cid:durableId="469151">
    <w:abstractNumId w:val="22"/>
  </w:num>
  <w:num w:numId="46" w16cid:durableId="648050414">
    <w:abstractNumId w:val="11"/>
  </w:num>
  <w:num w:numId="47" w16cid:durableId="1038893708">
    <w:abstractNumId w:val="32"/>
  </w:num>
  <w:num w:numId="48" w16cid:durableId="1978367200">
    <w:abstractNumId w:val="35"/>
  </w:num>
  <w:num w:numId="49" w16cid:durableId="866143311">
    <w:abstractNumId w:val="28"/>
  </w:num>
  <w:num w:numId="50" w16cid:durableId="1608349564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oNotHyphenateCap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3479"/>
    <w:rsid w:val="00000CF5"/>
    <w:rsid w:val="00006124"/>
    <w:rsid w:val="00016B6B"/>
    <w:rsid w:val="00026CDF"/>
    <w:rsid w:val="000328EC"/>
    <w:rsid w:val="00034518"/>
    <w:rsid w:val="0003550B"/>
    <w:rsid w:val="000407E8"/>
    <w:rsid w:val="00042B7D"/>
    <w:rsid w:val="0004790F"/>
    <w:rsid w:val="0005242F"/>
    <w:rsid w:val="0005264D"/>
    <w:rsid w:val="0006195C"/>
    <w:rsid w:val="00066379"/>
    <w:rsid w:val="00075172"/>
    <w:rsid w:val="00075A6C"/>
    <w:rsid w:val="000858F1"/>
    <w:rsid w:val="00086E94"/>
    <w:rsid w:val="00097094"/>
    <w:rsid w:val="000A28BE"/>
    <w:rsid w:val="000A35E9"/>
    <w:rsid w:val="000A5473"/>
    <w:rsid w:val="000A6D28"/>
    <w:rsid w:val="000B39F6"/>
    <w:rsid w:val="000C107C"/>
    <w:rsid w:val="000C3CEB"/>
    <w:rsid w:val="000E03F5"/>
    <w:rsid w:val="000F0027"/>
    <w:rsid w:val="000F2617"/>
    <w:rsid w:val="000F4FAA"/>
    <w:rsid w:val="000F6F6C"/>
    <w:rsid w:val="00121A09"/>
    <w:rsid w:val="00127666"/>
    <w:rsid w:val="001515B6"/>
    <w:rsid w:val="001674E9"/>
    <w:rsid w:val="00167F04"/>
    <w:rsid w:val="00174801"/>
    <w:rsid w:val="0017628E"/>
    <w:rsid w:val="00190334"/>
    <w:rsid w:val="001918FB"/>
    <w:rsid w:val="00193104"/>
    <w:rsid w:val="00193B6E"/>
    <w:rsid w:val="001A29CD"/>
    <w:rsid w:val="001C118E"/>
    <w:rsid w:val="001C7DF3"/>
    <w:rsid w:val="001D38EF"/>
    <w:rsid w:val="001D5354"/>
    <w:rsid w:val="001E7B89"/>
    <w:rsid w:val="001F0E24"/>
    <w:rsid w:val="001F614D"/>
    <w:rsid w:val="001F6687"/>
    <w:rsid w:val="0021132C"/>
    <w:rsid w:val="00214F53"/>
    <w:rsid w:val="002220D7"/>
    <w:rsid w:val="0022550D"/>
    <w:rsid w:val="002258EE"/>
    <w:rsid w:val="00234096"/>
    <w:rsid w:val="00267170"/>
    <w:rsid w:val="002916AE"/>
    <w:rsid w:val="002A3044"/>
    <w:rsid w:val="002A5636"/>
    <w:rsid w:val="002C577D"/>
    <w:rsid w:val="002D3896"/>
    <w:rsid w:val="002E157F"/>
    <w:rsid w:val="002E4F4C"/>
    <w:rsid w:val="002E6004"/>
    <w:rsid w:val="003073CD"/>
    <w:rsid w:val="0031198C"/>
    <w:rsid w:val="0033516E"/>
    <w:rsid w:val="00337BB9"/>
    <w:rsid w:val="00353A78"/>
    <w:rsid w:val="00375CD1"/>
    <w:rsid w:val="003812F2"/>
    <w:rsid w:val="0038673F"/>
    <w:rsid w:val="00392259"/>
    <w:rsid w:val="003933AC"/>
    <w:rsid w:val="003A2B08"/>
    <w:rsid w:val="003B252B"/>
    <w:rsid w:val="003D66E2"/>
    <w:rsid w:val="003E20AF"/>
    <w:rsid w:val="003F434A"/>
    <w:rsid w:val="00412272"/>
    <w:rsid w:val="0041233D"/>
    <w:rsid w:val="00431A25"/>
    <w:rsid w:val="004329E6"/>
    <w:rsid w:val="00441276"/>
    <w:rsid w:val="00444905"/>
    <w:rsid w:val="00451A4C"/>
    <w:rsid w:val="00466D01"/>
    <w:rsid w:val="0047389B"/>
    <w:rsid w:val="00481643"/>
    <w:rsid w:val="004820EA"/>
    <w:rsid w:val="004A0291"/>
    <w:rsid w:val="004A5FCF"/>
    <w:rsid w:val="004A6931"/>
    <w:rsid w:val="004C0718"/>
    <w:rsid w:val="004C6A00"/>
    <w:rsid w:val="004C717B"/>
    <w:rsid w:val="004D3C22"/>
    <w:rsid w:val="004F3733"/>
    <w:rsid w:val="004F4A42"/>
    <w:rsid w:val="00503D47"/>
    <w:rsid w:val="00515892"/>
    <w:rsid w:val="00520DAE"/>
    <w:rsid w:val="00526FC1"/>
    <w:rsid w:val="00527E8A"/>
    <w:rsid w:val="0053098A"/>
    <w:rsid w:val="0053313F"/>
    <w:rsid w:val="005363C7"/>
    <w:rsid w:val="00540514"/>
    <w:rsid w:val="005421CB"/>
    <w:rsid w:val="00544293"/>
    <w:rsid w:val="00546569"/>
    <w:rsid w:val="0055005E"/>
    <w:rsid w:val="00552D67"/>
    <w:rsid w:val="00577C01"/>
    <w:rsid w:val="00586FA9"/>
    <w:rsid w:val="00596452"/>
    <w:rsid w:val="00596674"/>
    <w:rsid w:val="005B2CB4"/>
    <w:rsid w:val="005C0ADD"/>
    <w:rsid w:val="005D3262"/>
    <w:rsid w:val="005E3479"/>
    <w:rsid w:val="00600F86"/>
    <w:rsid w:val="006027F4"/>
    <w:rsid w:val="006051AA"/>
    <w:rsid w:val="006178ED"/>
    <w:rsid w:val="00622C1D"/>
    <w:rsid w:val="0063475F"/>
    <w:rsid w:val="00642504"/>
    <w:rsid w:val="00643C52"/>
    <w:rsid w:val="00650738"/>
    <w:rsid w:val="00676239"/>
    <w:rsid w:val="00682E3B"/>
    <w:rsid w:val="00684C10"/>
    <w:rsid w:val="00695A23"/>
    <w:rsid w:val="006A71B9"/>
    <w:rsid w:val="006C2503"/>
    <w:rsid w:val="006C5621"/>
    <w:rsid w:val="006D43FA"/>
    <w:rsid w:val="006F3106"/>
    <w:rsid w:val="007005E5"/>
    <w:rsid w:val="00702268"/>
    <w:rsid w:val="007032CB"/>
    <w:rsid w:val="007056CB"/>
    <w:rsid w:val="00707198"/>
    <w:rsid w:val="007137C9"/>
    <w:rsid w:val="007221A6"/>
    <w:rsid w:val="007418FA"/>
    <w:rsid w:val="007460DD"/>
    <w:rsid w:val="00757E1D"/>
    <w:rsid w:val="007630B9"/>
    <w:rsid w:val="007660F8"/>
    <w:rsid w:val="0077620B"/>
    <w:rsid w:val="00783F3C"/>
    <w:rsid w:val="007A29DB"/>
    <w:rsid w:val="007A3B8E"/>
    <w:rsid w:val="007B0F3F"/>
    <w:rsid w:val="007C1902"/>
    <w:rsid w:val="007D2E56"/>
    <w:rsid w:val="007D3FE0"/>
    <w:rsid w:val="007D5888"/>
    <w:rsid w:val="008065A7"/>
    <w:rsid w:val="00845D6D"/>
    <w:rsid w:val="00854E57"/>
    <w:rsid w:val="00855020"/>
    <w:rsid w:val="0085612B"/>
    <w:rsid w:val="00857218"/>
    <w:rsid w:val="00861358"/>
    <w:rsid w:val="00870713"/>
    <w:rsid w:val="0089518A"/>
    <w:rsid w:val="00895760"/>
    <w:rsid w:val="008A3C5A"/>
    <w:rsid w:val="008B33ED"/>
    <w:rsid w:val="008C3221"/>
    <w:rsid w:val="008E4126"/>
    <w:rsid w:val="008E559B"/>
    <w:rsid w:val="008F11B7"/>
    <w:rsid w:val="00922BA5"/>
    <w:rsid w:val="00923970"/>
    <w:rsid w:val="00927057"/>
    <w:rsid w:val="00927AF0"/>
    <w:rsid w:val="00932898"/>
    <w:rsid w:val="00941A2E"/>
    <w:rsid w:val="0096219F"/>
    <w:rsid w:val="00967D51"/>
    <w:rsid w:val="0097364B"/>
    <w:rsid w:val="00991733"/>
    <w:rsid w:val="00996D72"/>
    <w:rsid w:val="009A021F"/>
    <w:rsid w:val="009A4E19"/>
    <w:rsid w:val="009A769D"/>
    <w:rsid w:val="009B155E"/>
    <w:rsid w:val="009C1DAA"/>
    <w:rsid w:val="009D2360"/>
    <w:rsid w:val="009D402E"/>
    <w:rsid w:val="009D47A0"/>
    <w:rsid w:val="009D501E"/>
    <w:rsid w:val="009D5A27"/>
    <w:rsid w:val="009E5DA3"/>
    <w:rsid w:val="009F0735"/>
    <w:rsid w:val="00A02188"/>
    <w:rsid w:val="00A11ACA"/>
    <w:rsid w:val="00A179E7"/>
    <w:rsid w:val="00A23356"/>
    <w:rsid w:val="00A25A15"/>
    <w:rsid w:val="00A31F82"/>
    <w:rsid w:val="00A373C3"/>
    <w:rsid w:val="00A43553"/>
    <w:rsid w:val="00A60C0F"/>
    <w:rsid w:val="00A60E3C"/>
    <w:rsid w:val="00A72DF7"/>
    <w:rsid w:val="00A87022"/>
    <w:rsid w:val="00A87154"/>
    <w:rsid w:val="00A91A72"/>
    <w:rsid w:val="00AB627F"/>
    <w:rsid w:val="00AB67EF"/>
    <w:rsid w:val="00AC5087"/>
    <w:rsid w:val="00AC576A"/>
    <w:rsid w:val="00AC5E53"/>
    <w:rsid w:val="00AD3488"/>
    <w:rsid w:val="00AF6B4B"/>
    <w:rsid w:val="00B11DFF"/>
    <w:rsid w:val="00B21CBE"/>
    <w:rsid w:val="00B2232B"/>
    <w:rsid w:val="00B23A2A"/>
    <w:rsid w:val="00B35601"/>
    <w:rsid w:val="00B522DB"/>
    <w:rsid w:val="00B64689"/>
    <w:rsid w:val="00B82159"/>
    <w:rsid w:val="00B826C4"/>
    <w:rsid w:val="00B95144"/>
    <w:rsid w:val="00B95BAD"/>
    <w:rsid w:val="00BA36D8"/>
    <w:rsid w:val="00BA598E"/>
    <w:rsid w:val="00BB0BA3"/>
    <w:rsid w:val="00BC3428"/>
    <w:rsid w:val="00BE4B86"/>
    <w:rsid w:val="00BE5FBA"/>
    <w:rsid w:val="00C01283"/>
    <w:rsid w:val="00C078A2"/>
    <w:rsid w:val="00C24151"/>
    <w:rsid w:val="00C35D00"/>
    <w:rsid w:val="00C3727E"/>
    <w:rsid w:val="00C42C04"/>
    <w:rsid w:val="00C42E0B"/>
    <w:rsid w:val="00C434AA"/>
    <w:rsid w:val="00C45409"/>
    <w:rsid w:val="00C463E0"/>
    <w:rsid w:val="00C46B5F"/>
    <w:rsid w:val="00C47313"/>
    <w:rsid w:val="00C47C97"/>
    <w:rsid w:val="00C72BE4"/>
    <w:rsid w:val="00C825AA"/>
    <w:rsid w:val="00C86D4F"/>
    <w:rsid w:val="00C9288A"/>
    <w:rsid w:val="00C9475F"/>
    <w:rsid w:val="00C97731"/>
    <w:rsid w:val="00CA5062"/>
    <w:rsid w:val="00CB0306"/>
    <w:rsid w:val="00CB0AFA"/>
    <w:rsid w:val="00CC6625"/>
    <w:rsid w:val="00CC73AB"/>
    <w:rsid w:val="00CD43AF"/>
    <w:rsid w:val="00CE7F07"/>
    <w:rsid w:val="00CF6653"/>
    <w:rsid w:val="00D0094C"/>
    <w:rsid w:val="00D11EF2"/>
    <w:rsid w:val="00D15F95"/>
    <w:rsid w:val="00D34E70"/>
    <w:rsid w:val="00D61422"/>
    <w:rsid w:val="00D61B3B"/>
    <w:rsid w:val="00D77A84"/>
    <w:rsid w:val="00D868CA"/>
    <w:rsid w:val="00D936BB"/>
    <w:rsid w:val="00D9704C"/>
    <w:rsid w:val="00DC0E56"/>
    <w:rsid w:val="00DE71A4"/>
    <w:rsid w:val="00E000C5"/>
    <w:rsid w:val="00E36CB3"/>
    <w:rsid w:val="00E53C4C"/>
    <w:rsid w:val="00E61AD5"/>
    <w:rsid w:val="00E61FE9"/>
    <w:rsid w:val="00E6760E"/>
    <w:rsid w:val="00E7738E"/>
    <w:rsid w:val="00E77E81"/>
    <w:rsid w:val="00E81694"/>
    <w:rsid w:val="00EA0C09"/>
    <w:rsid w:val="00EB0C57"/>
    <w:rsid w:val="00EB1930"/>
    <w:rsid w:val="00EB53F6"/>
    <w:rsid w:val="00EC1AC1"/>
    <w:rsid w:val="00EC32F3"/>
    <w:rsid w:val="00ED05CA"/>
    <w:rsid w:val="00EE0BBE"/>
    <w:rsid w:val="00EF12A8"/>
    <w:rsid w:val="00EF4469"/>
    <w:rsid w:val="00F02522"/>
    <w:rsid w:val="00F034E7"/>
    <w:rsid w:val="00F0732E"/>
    <w:rsid w:val="00F27899"/>
    <w:rsid w:val="00F434D3"/>
    <w:rsid w:val="00F5053C"/>
    <w:rsid w:val="00F556A5"/>
    <w:rsid w:val="00F76E88"/>
    <w:rsid w:val="00F80C3E"/>
    <w:rsid w:val="00F8775C"/>
    <w:rsid w:val="00FA3105"/>
    <w:rsid w:val="00FB1E06"/>
    <w:rsid w:val="00FC3A3B"/>
    <w:rsid w:val="00FC593B"/>
    <w:rsid w:val="00FD5A3E"/>
    <w:rsid w:val="00FF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A664E64"/>
  <w15:docId w15:val="{E0D05718-CC8B-487E-8808-C7A8C00AB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5BAD"/>
    <w:pPr>
      <w:suppressAutoHyphens/>
      <w:spacing w:after="200" w:line="276" w:lineRule="auto"/>
    </w:pPr>
    <w:rPr>
      <w:rFonts w:cs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rsid w:val="00B95BAD"/>
    <w:pPr>
      <w:keepNext/>
      <w:suppressAutoHyphens w:val="0"/>
      <w:spacing w:before="240" w:after="60" w:line="240" w:lineRule="auto"/>
      <w:outlineLvl w:val="0"/>
    </w:pPr>
    <w:rPr>
      <w:rFonts w:ascii="Cambria" w:hAnsi="Cambria" w:cs="Cambria"/>
      <w:b/>
      <w:bCs/>
      <w:kern w:val="32"/>
      <w:sz w:val="32"/>
      <w:szCs w:val="32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96674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sid w:val="00B95BAD"/>
    <w:rPr>
      <w:rFonts w:ascii="Cambria" w:hAnsi="Cambria" w:cs="Cambria"/>
      <w:b/>
      <w:bCs/>
      <w:kern w:val="32"/>
      <w:sz w:val="32"/>
      <w:szCs w:val="32"/>
      <w:lang w:eastAsia="pl-PL"/>
    </w:rPr>
  </w:style>
  <w:style w:type="paragraph" w:styleId="Bezodstpw">
    <w:name w:val="No Spacing"/>
    <w:uiPriority w:val="1"/>
    <w:qFormat/>
    <w:rsid w:val="00B95BAD"/>
    <w:rPr>
      <w:rFonts w:ascii="Arial" w:hAnsi="Arial" w:cs="Arial"/>
      <w:sz w:val="22"/>
      <w:szCs w:val="22"/>
      <w:lang w:eastAsia="en-US"/>
    </w:rPr>
  </w:style>
  <w:style w:type="paragraph" w:styleId="Tytu">
    <w:name w:val="Title"/>
    <w:aliases w:val=" Znak"/>
    <w:basedOn w:val="Normalny"/>
    <w:next w:val="Podtytu"/>
    <w:qFormat/>
    <w:rsid w:val="00B95BAD"/>
    <w:pPr>
      <w:pBdr>
        <w:bottom w:val="single" w:sz="4" w:space="1" w:color="000000"/>
      </w:pBdr>
      <w:overflowPunct w:val="0"/>
      <w:autoSpaceDE w:val="0"/>
      <w:spacing w:after="0" w:line="240" w:lineRule="auto"/>
      <w:jc w:val="center"/>
      <w:textAlignment w:val="baseline"/>
    </w:pPr>
    <w:rPr>
      <w:rFonts w:ascii="Book Antiqua" w:hAnsi="Book Antiqua" w:cs="Book Antiqua"/>
      <w:b/>
      <w:bCs/>
      <w:sz w:val="24"/>
      <w:szCs w:val="24"/>
    </w:rPr>
  </w:style>
  <w:style w:type="character" w:customStyle="1" w:styleId="TytuZnak">
    <w:name w:val="Tytuł Znak"/>
    <w:aliases w:val=" Znak Znak"/>
    <w:rsid w:val="00B95BAD"/>
    <w:rPr>
      <w:rFonts w:ascii="Book Antiqua" w:hAnsi="Book Antiqua" w:cs="Book Antiqua"/>
      <w:b/>
      <w:bCs/>
      <w:sz w:val="20"/>
      <w:szCs w:val="20"/>
      <w:lang w:eastAsia="ar-SA" w:bidi="ar-SA"/>
    </w:rPr>
  </w:style>
  <w:style w:type="character" w:customStyle="1" w:styleId="NoSpacingChar">
    <w:name w:val="No Spacing Char"/>
    <w:rsid w:val="00B95BAD"/>
    <w:rPr>
      <w:rFonts w:ascii="Arial" w:hAnsi="Arial" w:cs="Arial"/>
      <w:sz w:val="22"/>
      <w:szCs w:val="22"/>
      <w:lang w:val="pl-PL" w:eastAsia="en-US"/>
    </w:rPr>
  </w:style>
  <w:style w:type="paragraph" w:styleId="Podtytu">
    <w:name w:val="Subtitle"/>
    <w:basedOn w:val="Normalny"/>
    <w:next w:val="Normalny"/>
    <w:qFormat/>
    <w:rsid w:val="00B95BAD"/>
    <w:pPr>
      <w:numPr>
        <w:ilvl w:val="1"/>
      </w:numPr>
    </w:pPr>
    <w:rPr>
      <w:rFonts w:ascii="Cambria" w:hAnsi="Cambria" w:cs="Cambria"/>
      <w:i/>
      <w:iCs/>
      <w:spacing w:val="15"/>
      <w:sz w:val="24"/>
      <w:szCs w:val="24"/>
    </w:rPr>
  </w:style>
  <w:style w:type="character" w:customStyle="1" w:styleId="PodtytuZnak">
    <w:name w:val="Podtytuł Znak"/>
    <w:rsid w:val="00B95BAD"/>
    <w:rPr>
      <w:rFonts w:ascii="Cambria" w:hAnsi="Cambria" w:cs="Cambria"/>
      <w:i/>
      <w:iCs/>
      <w:color w:val="auto"/>
      <w:spacing w:val="15"/>
      <w:sz w:val="24"/>
      <w:szCs w:val="24"/>
      <w:lang w:eastAsia="ar-SA" w:bidi="ar-SA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1"/>
    <w:uiPriority w:val="99"/>
    <w:rsid w:val="00B95B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rsid w:val="00B95BAD"/>
    <w:rPr>
      <w:rFonts w:ascii="Calibri" w:hAnsi="Calibri" w:cs="Calibri"/>
      <w:lang w:eastAsia="ar-SA" w:bidi="ar-SA"/>
    </w:rPr>
  </w:style>
  <w:style w:type="paragraph" w:styleId="Stopka">
    <w:name w:val="footer"/>
    <w:basedOn w:val="Normalny"/>
    <w:rsid w:val="00B95B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rsid w:val="00B95BAD"/>
    <w:rPr>
      <w:rFonts w:ascii="Calibri" w:hAnsi="Calibri" w:cs="Calibri"/>
      <w:lang w:eastAsia="ar-SA" w:bidi="ar-SA"/>
    </w:rPr>
  </w:style>
  <w:style w:type="paragraph" w:styleId="Tekstpodstawowy">
    <w:name w:val="Body Text"/>
    <w:basedOn w:val="Normalny"/>
    <w:semiHidden/>
    <w:rsid w:val="00B95BAD"/>
    <w:pPr>
      <w:suppressAutoHyphens w:val="0"/>
      <w:spacing w:after="120" w:line="240" w:lineRule="auto"/>
    </w:pPr>
    <w:rPr>
      <w:rFonts w:cs="Times New Roman"/>
      <w:sz w:val="24"/>
      <w:szCs w:val="24"/>
      <w:lang w:eastAsia="pl-PL"/>
    </w:rPr>
  </w:style>
  <w:style w:type="character" w:customStyle="1" w:styleId="TekstpodstawowyZnak">
    <w:name w:val="Tekst podstawowy Znak"/>
    <w:rsid w:val="00B95BAD"/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B95BAD"/>
    <w:rPr>
      <w:rFonts w:ascii="Times New Roman" w:hAnsi="Times New Roman" w:cs="Times New Roman"/>
      <w:b/>
      <w:bCs/>
    </w:rPr>
  </w:style>
  <w:style w:type="paragraph" w:styleId="Akapitzlist">
    <w:name w:val="List Paragraph"/>
    <w:aliases w:val="L1,Numerowanie,Akapit z listą5,T_SZ_List Paragraph,normalny tekst,Akapit z listą BS,Kolorowa lista — akcent 11,Wypunktowanie"/>
    <w:basedOn w:val="Normalny"/>
    <w:link w:val="AkapitzlistZnak"/>
    <w:uiPriority w:val="34"/>
    <w:qFormat/>
    <w:rsid w:val="00B95BAD"/>
    <w:pPr>
      <w:suppressAutoHyphens w:val="0"/>
      <w:ind w:left="720"/>
    </w:pPr>
    <w:rPr>
      <w:lang w:eastAsia="en-US"/>
    </w:rPr>
  </w:style>
  <w:style w:type="paragraph" w:styleId="Tekstprzypisukocowego">
    <w:name w:val="endnote text"/>
    <w:basedOn w:val="Normalny"/>
    <w:semiHidden/>
    <w:rsid w:val="00B95BA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rsid w:val="00B95BAD"/>
    <w:rPr>
      <w:rFonts w:ascii="Calibri" w:hAnsi="Calibri" w:cs="Calibri"/>
      <w:sz w:val="20"/>
      <w:szCs w:val="20"/>
      <w:lang w:eastAsia="ar-SA" w:bidi="ar-SA"/>
    </w:rPr>
  </w:style>
  <w:style w:type="character" w:styleId="Odwoanieprzypisukocowego">
    <w:name w:val="endnote reference"/>
    <w:semiHidden/>
    <w:rsid w:val="00B95BAD"/>
    <w:rPr>
      <w:rFonts w:ascii="Times New Roman" w:hAnsi="Times New Roman" w:cs="Times New Roman"/>
      <w:vertAlign w:val="superscript"/>
    </w:rPr>
  </w:style>
  <w:style w:type="paragraph" w:customStyle="1" w:styleId="LPNaglowek">
    <w:name w:val="LP_Naglowek"/>
    <w:rsid w:val="005E3479"/>
    <w:rPr>
      <w:rFonts w:ascii="Arial" w:hAnsi="Arial"/>
      <w:b/>
      <w:color w:val="005023"/>
      <w:sz w:val="28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96674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customStyle="1" w:styleId="Default">
    <w:name w:val="Default"/>
    <w:basedOn w:val="Normalny"/>
    <w:rsid w:val="00F76E88"/>
    <w:pPr>
      <w:autoSpaceDE w:val="0"/>
      <w:spacing w:after="0" w:line="200" w:lineRule="atLeast"/>
    </w:pPr>
    <w:rPr>
      <w:rFonts w:ascii="Verdana" w:eastAsia="Verdana" w:hAnsi="Verdana" w:cs="Verdana"/>
      <w:color w:val="000000"/>
      <w:kern w:val="1"/>
      <w:sz w:val="24"/>
      <w:szCs w:val="24"/>
      <w:lang w:eastAsia="hi-IN" w:bidi="hi-IN"/>
    </w:rPr>
  </w:style>
  <w:style w:type="paragraph" w:customStyle="1" w:styleId="Zawartotabeli">
    <w:name w:val="Zawartość tabeli"/>
    <w:basedOn w:val="Normalny"/>
    <w:rsid w:val="00F76E88"/>
    <w:pPr>
      <w:suppressLineNumbers/>
      <w:suppressAutoHyphens w:val="0"/>
      <w:spacing w:after="0" w:line="100" w:lineRule="atLeast"/>
    </w:pPr>
    <w:rPr>
      <w:rFonts w:eastAsia="Calibri" w:cs="Times New Roman"/>
      <w:kern w:val="1"/>
      <w:sz w:val="20"/>
      <w:szCs w:val="20"/>
    </w:rPr>
  </w:style>
  <w:style w:type="paragraph" w:customStyle="1" w:styleId="Akapitzlist1">
    <w:name w:val="Akapit z listą1"/>
    <w:basedOn w:val="Normalny"/>
    <w:rsid w:val="001674E9"/>
    <w:pPr>
      <w:spacing w:after="0" w:line="240" w:lineRule="auto"/>
    </w:pPr>
    <w:rPr>
      <w:rFonts w:ascii="Times New Roman" w:hAnsi="Times New Roman" w:cs="Times New Roman"/>
      <w:kern w:val="1"/>
      <w:sz w:val="24"/>
      <w:szCs w:val="24"/>
    </w:rPr>
  </w:style>
  <w:style w:type="paragraph" w:customStyle="1" w:styleId="Style14">
    <w:name w:val="Style14"/>
    <w:basedOn w:val="Normalny"/>
    <w:uiPriority w:val="99"/>
    <w:rsid w:val="000407E8"/>
    <w:pPr>
      <w:widowControl w:val="0"/>
      <w:suppressAutoHyphens w:val="0"/>
      <w:autoSpaceDE w:val="0"/>
      <w:autoSpaceDN w:val="0"/>
      <w:adjustRightInd w:val="0"/>
      <w:spacing w:after="0" w:line="262" w:lineRule="exact"/>
      <w:ind w:firstLine="691"/>
      <w:jc w:val="both"/>
    </w:pPr>
    <w:rPr>
      <w:rFonts w:ascii="Arial Black" w:hAnsi="Arial Black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D11EF2"/>
    <w:pPr>
      <w:suppressAutoHyphens w:val="0"/>
      <w:spacing w:before="60" w:after="60" w:line="240" w:lineRule="auto"/>
      <w:ind w:left="851" w:hanging="295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rsid w:val="006C2503"/>
    <w:rPr>
      <w:rFonts w:eastAsia="Calibri" w:cs="Calibri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C2503"/>
    <w:pPr>
      <w:widowControl w:val="0"/>
      <w:shd w:val="clear" w:color="auto" w:fill="FFFFFF"/>
      <w:suppressAutoHyphens w:val="0"/>
      <w:spacing w:after="480" w:line="0" w:lineRule="atLeast"/>
      <w:jc w:val="both"/>
    </w:pPr>
    <w:rPr>
      <w:rFonts w:eastAsia="Calibri"/>
      <w:sz w:val="19"/>
      <w:szCs w:val="19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2E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2E56"/>
    <w:rPr>
      <w:rFonts w:ascii="Tahoma" w:hAnsi="Tahoma" w:cs="Tahoma"/>
      <w:sz w:val="16"/>
      <w:szCs w:val="16"/>
      <w:lang w:eastAsia="ar-SA"/>
    </w:rPr>
  </w:style>
  <w:style w:type="paragraph" w:styleId="NormalnyWeb">
    <w:name w:val="Normal (Web)"/>
    <w:basedOn w:val="Normalny"/>
    <w:uiPriority w:val="99"/>
    <w:unhideWhenUsed/>
    <w:rsid w:val="00650738"/>
    <w:pPr>
      <w:suppressAutoHyphens w:val="0"/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B522DB"/>
    <w:pPr>
      <w:suppressAutoHyphens w:val="0"/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522DB"/>
    <w:rPr>
      <w:rFonts w:ascii="Times New Roman" w:eastAsia="Calibri" w:hAnsi="Times New Roman"/>
      <w:sz w:val="24"/>
      <w:szCs w:val="24"/>
    </w:rPr>
  </w:style>
  <w:style w:type="character" w:styleId="Odwoaniedokomentarza">
    <w:name w:val="annotation reference"/>
    <w:uiPriority w:val="99"/>
    <w:rsid w:val="00A373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73C3"/>
    <w:pPr>
      <w:suppressAutoHyphens w:val="0"/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73C3"/>
    <w:rPr>
      <w:rFonts w:ascii="Times New Roman" w:hAnsi="Times New Roman"/>
    </w:rPr>
  </w:style>
  <w:style w:type="character" w:customStyle="1" w:styleId="NagwekZnak1">
    <w:name w:val="Nagłówek Znak1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D5354"/>
    <w:rPr>
      <w:rFonts w:cs="Calibri"/>
      <w:sz w:val="22"/>
      <w:szCs w:val="22"/>
      <w:lang w:eastAsia="ar-SA"/>
    </w:rPr>
  </w:style>
  <w:style w:type="character" w:customStyle="1" w:styleId="FontStyle20">
    <w:name w:val="Font Style20"/>
    <w:basedOn w:val="Domylnaczcionkaakapitu"/>
    <w:uiPriority w:val="99"/>
    <w:rsid w:val="00D77A84"/>
    <w:rPr>
      <w:rFonts w:ascii="Arial" w:hAnsi="Arial" w:cs="Arial" w:hint="default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Wypunktowanie Znak"/>
    <w:link w:val="Akapitzlist"/>
    <w:uiPriority w:val="34"/>
    <w:locked/>
    <w:rsid w:val="00193104"/>
    <w:rPr>
      <w:rFonts w:cs="Calibri"/>
      <w:sz w:val="22"/>
      <w:szCs w:val="22"/>
      <w:lang w:eastAsia="en-US"/>
    </w:rPr>
  </w:style>
  <w:style w:type="paragraph" w:customStyle="1" w:styleId="Standard">
    <w:name w:val="Standard"/>
    <w:rsid w:val="008B33ED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styleId="Hipercze">
    <w:name w:val="Hyperlink"/>
    <w:uiPriority w:val="99"/>
    <w:unhideWhenUsed/>
    <w:rsid w:val="008B33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240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6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1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45287B-384A-4652-B702-3EFE796ED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98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Kielce</vt:lpstr>
    </vt:vector>
  </TitlesOfParts>
  <Company>Microsoft</Company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Kielce</dc:title>
  <dc:creator>tmeus</dc:creator>
  <cp:lastModifiedBy>Piotr Teter</cp:lastModifiedBy>
  <cp:revision>136</cp:revision>
  <cp:lastPrinted>2021-01-25T10:27:00Z</cp:lastPrinted>
  <dcterms:created xsi:type="dcterms:W3CDTF">2023-04-27T12:32:00Z</dcterms:created>
  <dcterms:modified xsi:type="dcterms:W3CDTF">2024-09-20T06:25:00Z</dcterms:modified>
</cp:coreProperties>
</file>